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281" w:rsidRPr="00931022" w:rsidRDefault="00D35281" w:rsidP="00D35281">
      <w:pPr>
        <w:spacing w:line="360" w:lineRule="auto"/>
        <w:jc w:val="center"/>
        <w:rPr>
          <w:rFonts w:ascii="Times New Roman" w:hAnsi="Times New Roman"/>
          <w:sz w:val="24"/>
          <w:szCs w:val="24"/>
        </w:rPr>
      </w:pPr>
      <w:r w:rsidRPr="00931022">
        <w:rPr>
          <w:rFonts w:ascii="Times New Roman" w:hAnsi="Times New Roman"/>
          <w:sz w:val="24"/>
          <w:szCs w:val="24"/>
        </w:rPr>
        <w:t>ГОУ Гимназия №1505</w:t>
      </w:r>
    </w:p>
    <w:p w:rsidR="00D35281" w:rsidRPr="00B82220" w:rsidRDefault="00D35281" w:rsidP="00D35281">
      <w:pPr>
        <w:spacing w:line="360" w:lineRule="auto"/>
        <w:jc w:val="center"/>
      </w:pPr>
      <w:r w:rsidRPr="00931022">
        <w:rPr>
          <w:rFonts w:ascii="Times New Roman" w:hAnsi="Times New Roman"/>
          <w:sz w:val="24"/>
          <w:szCs w:val="24"/>
        </w:rPr>
        <w:t>«Московская городская педагогическая гимназия-лаборатория»</w:t>
      </w:r>
    </w:p>
    <w:p w:rsidR="00D35281" w:rsidRPr="00B82220" w:rsidRDefault="00D35281" w:rsidP="00D35281">
      <w:pPr>
        <w:spacing w:line="360" w:lineRule="auto"/>
        <w:jc w:val="center"/>
      </w:pPr>
    </w:p>
    <w:p w:rsidR="00D35281" w:rsidRPr="00B82220" w:rsidRDefault="00D35281" w:rsidP="00D35281">
      <w:pPr>
        <w:spacing w:line="360" w:lineRule="auto"/>
        <w:jc w:val="center"/>
      </w:pPr>
    </w:p>
    <w:p w:rsidR="00D35281" w:rsidRPr="00B82220" w:rsidRDefault="00D35281" w:rsidP="00D35281">
      <w:pPr>
        <w:spacing w:line="360" w:lineRule="auto"/>
        <w:jc w:val="center"/>
      </w:pPr>
    </w:p>
    <w:p w:rsidR="00D35281" w:rsidRPr="00B82220" w:rsidRDefault="00D35281" w:rsidP="00D35281">
      <w:pPr>
        <w:spacing w:line="360" w:lineRule="auto"/>
        <w:jc w:val="center"/>
      </w:pPr>
    </w:p>
    <w:p w:rsidR="00D35281" w:rsidRPr="00B82220" w:rsidRDefault="00D35281" w:rsidP="00D35281">
      <w:pPr>
        <w:spacing w:line="360" w:lineRule="auto"/>
        <w:jc w:val="center"/>
      </w:pPr>
    </w:p>
    <w:p w:rsidR="00D35281" w:rsidRPr="00B82220" w:rsidRDefault="00D35281" w:rsidP="00D35281">
      <w:pPr>
        <w:spacing w:line="360" w:lineRule="auto"/>
        <w:jc w:val="center"/>
      </w:pPr>
    </w:p>
    <w:p w:rsidR="00D35281" w:rsidRPr="00B82220" w:rsidRDefault="00D35281" w:rsidP="00D35281">
      <w:pPr>
        <w:spacing w:line="360" w:lineRule="auto"/>
        <w:jc w:val="center"/>
      </w:pPr>
    </w:p>
    <w:p w:rsidR="00D35281" w:rsidRPr="00B82220" w:rsidRDefault="00D35281" w:rsidP="00D35281">
      <w:pPr>
        <w:spacing w:line="360" w:lineRule="auto"/>
        <w:jc w:val="center"/>
      </w:pPr>
    </w:p>
    <w:p w:rsidR="00D35281" w:rsidRPr="00931022" w:rsidRDefault="00D35281" w:rsidP="00D35281">
      <w:pPr>
        <w:spacing w:line="360" w:lineRule="auto"/>
        <w:jc w:val="center"/>
        <w:rPr>
          <w:rFonts w:ascii="Times New Roman" w:hAnsi="Times New Roman"/>
          <w:b/>
          <w:sz w:val="36"/>
          <w:szCs w:val="36"/>
        </w:rPr>
      </w:pPr>
      <w:r w:rsidRPr="00931022">
        <w:rPr>
          <w:rFonts w:ascii="Times New Roman" w:hAnsi="Times New Roman"/>
          <w:b/>
          <w:sz w:val="36"/>
          <w:szCs w:val="36"/>
        </w:rPr>
        <w:t>Реферат</w:t>
      </w:r>
    </w:p>
    <w:p w:rsidR="00D35281" w:rsidRPr="00D35281" w:rsidRDefault="00D35281" w:rsidP="00D35281">
      <w:pPr>
        <w:spacing w:line="360" w:lineRule="auto"/>
        <w:jc w:val="center"/>
        <w:rPr>
          <w:b/>
          <w:sz w:val="36"/>
          <w:szCs w:val="36"/>
        </w:rPr>
      </w:pPr>
      <w:r w:rsidRPr="00931022">
        <w:rPr>
          <w:rFonts w:ascii="Times New Roman" w:hAnsi="Times New Roman"/>
          <w:b/>
          <w:sz w:val="36"/>
          <w:szCs w:val="36"/>
        </w:rPr>
        <w:t>Фрактальность природных объектов</w:t>
      </w:r>
    </w:p>
    <w:p w:rsidR="00D35281" w:rsidRPr="00B82220" w:rsidRDefault="00D35281" w:rsidP="00D35281">
      <w:pPr>
        <w:spacing w:line="360" w:lineRule="auto"/>
      </w:pPr>
    </w:p>
    <w:p w:rsidR="00D35281" w:rsidRPr="00B82220" w:rsidRDefault="00D35281" w:rsidP="00D35281">
      <w:pPr>
        <w:spacing w:line="360" w:lineRule="auto"/>
      </w:pPr>
    </w:p>
    <w:p w:rsidR="00D35281" w:rsidRPr="00B82220" w:rsidRDefault="00D35281" w:rsidP="00D35281">
      <w:pPr>
        <w:spacing w:line="360" w:lineRule="auto"/>
        <w:jc w:val="right"/>
      </w:pPr>
    </w:p>
    <w:p w:rsidR="00D35281" w:rsidRPr="00DF77E1" w:rsidRDefault="00D35281" w:rsidP="00D35281">
      <w:pPr>
        <w:spacing w:line="360" w:lineRule="auto"/>
        <w:jc w:val="right"/>
        <w:rPr>
          <w:i/>
        </w:rPr>
      </w:pPr>
      <w:r w:rsidRPr="00DF77E1">
        <w:rPr>
          <w:i/>
        </w:rPr>
        <w:t xml:space="preserve">  </w:t>
      </w:r>
    </w:p>
    <w:p w:rsidR="00D35281" w:rsidRPr="00931022" w:rsidRDefault="00A45FE9" w:rsidP="00D35281">
      <w:pPr>
        <w:spacing w:line="360" w:lineRule="auto"/>
        <w:jc w:val="right"/>
        <w:rPr>
          <w:rFonts w:ascii="Times New Roman" w:hAnsi="Times New Roman"/>
          <w:sz w:val="24"/>
          <w:szCs w:val="24"/>
        </w:rPr>
      </w:pPr>
      <w:r>
        <w:rPr>
          <w:rFonts w:ascii="Times New Roman" w:hAnsi="Times New Roman"/>
          <w:i/>
          <w:sz w:val="24"/>
          <w:szCs w:val="24"/>
        </w:rPr>
        <w:t>А</w:t>
      </w:r>
      <w:r w:rsidR="00D35281" w:rsidRPr="00931022">
        <w:rPr>
          <w:rFonts w:ascii="Times New Roman" w:hAnsi="Times New Roman"/>
          <w:i/>
          <w:sz w:val="24"/>
          <w:szCs w:val="24"/>
        </w:rPr>
        <w:t>втор</w:t>
      </w:r>
      <w:r w:rsidR="00D35281" w:rsidRPr="00931022">
        <w:rPr>
          <w:rFonts w:ascii="Times New Roman" w:hAnsi="Times New Roman"/>
          <w:sz w:val="24"/>
          <w:szCs w:val="24"/>
        </w:rPr>
        <w:t xml:space="preserve">: ученица 9 класса «Б» </w:t>
      </w:r>
    </w:p>
    <w:p w:rsidR="00D35281" w:rsidRPr="00931022" w:rsidRDefault="00D35281" w:rsidP="00D35281">
      <w:pPr>
        <w:spacing w:line="360" w:lineRule="auto"/>
        <w:jc w:val="right"/>
        <w:rPr>
          <w:rFonts w:ascii="Times New Roman" w:hAnsi="Times New Roman"/>
          <w:sz w:val="24"/>
          <w:szCs w:val="24"/>
        </w:rPr>
      </w:pPr>
      <w:r w:rsidRPr="00931022">
        <w:rPr>
          <w:rFonts w:ascii="Times New Roman" w:hAnsi="Times New Roman"/>
          <w:sz w:val="24"/>
          <w:szCs w:val="24"/>
        </w:rPr>
        <w:t>Фокин Фёдор</w:t>
      </w:r>
    </w:p>
    <w:p w:rsidR="00D35281" w:rsidRPr="00D35281" w:rsidRDefault="00D35281" w:rsidP="00D35281">
      <w:pPr>
        <w:spacing w:line="360" w:lineRule="auto"/>
        <w:jc w:val="right"/>
      </w:pPr>
      <w:r w:rsidRPr="00931022">
        <w:rPr>
          <w:rFonts w:ascii="Times New Roman" w:hAnsi="Times New Roman"/>
          <w:i/>
          <w:sz w:val="24"/>
          <w:szCs w:val="24"/>
        </w:rPr>
        <w:t xml:space="preserve">Руководитель: </w:t>
      </w:r>
      <w:r w:rsidRPr="00931022">
        <w:rPr>
          <w:rFonts w:ascii="Times New Roman" w:hAnsi="Times New Roman"/>
          <w:sz w:val="24"/>
          <w:szCs w:val="24"/>
        </w:rPr>
        <w:t>Ветюков Д.А.</w:t>
      </w:r>
    </w:p>
    <w:p w:rsidR="00D35281" w:rsidRPr="00B82220" w:rsidRDefault="00D35281" w:rsidP="00D35281">
      <w:pPr>
        <w:spacing w:line="360" w:lineRule="auto"/>
      </w:pPr>
    </w:p>
    <w:p w:rsidR="00D35281" w:rsidRPr="00B82220" w:rsidRDefault="00D35281" w:rsidP="00D35281">
      <w:pPr>
        <w:spacing w:line="360" w:lineRule="auto"/>
      </w:pPr>
    </w:p>
    <w:p w:rsidR="00D35281" w:rsidRPr="00B82220" w:rsidRDefault="00D35281" w:rsidP="00D35281">
      <w:pPr>
        <w:spacing w:line="360" w:lineRule="auto"/>
      </w:pPr>
    </w:p>
    <w:p w:rsidR="00D35281" w:rsidRPr="00B82220" w:rsidRDefault="00D35281" w:rsidP="00D35281">
      <w:pPr>
        <w:spacing w:line="360" w:lineRule="auto"/>
      </w:pPr>
    </w:p>
    <w:p w:rsidR="00D35281" w:rsidRPr="00B82220" w:rsidRDefault="00D35281" w:rsidP="00D35281">
      <w:pPr>
        <w:spacing w:line="360" w:lineRule="auto"/>
      </w:pPr>
    </w:p>
    <w:p w:rsidR="00D35281" w:rsidRPr="00B82220" w:rsidRDefault="00D35281" w:rsidP="00D35281">
      <w:pPr>
        <w:spacing w:line="360" w:lineRule="auto"/>
      </w:pPr>
    </w:p>
    <w:p w:rsidR="00D35281" w:rsidRPr="00B82220" w:rsidRDefault="00D35281" w:rsidP="00D35281">
      <w:pPr>
        <w:spacing w:line="360" w:lineRule="auto"/>
      </w:pPr>
    </w:p>
    <w:p w:rsidR="00D35281" w:rsidRDefault="00D35281" w:rsidP="00D35281">
      <w:pPr>
        <w:spacing w:line="360" w:lineRule="auto"/>
      </w:pPr>
    </w:p>
    <w:p w:rsidR="00D35281" w:rsidRDefault="00D35281" w:rsidP="00D35281">
      <w:pPr>
        <w:spacing w:line="360" w:lineRule="auto"/>
      </w:pPr>
    </w:p>
    <w:p w:rsidR="00D35281" w:rsidRDefault="00D35281" w:rsidP="00D35281">
      <w:pPr>
        <w:spacing w:line="360" w:lineRule="auto"/>
        <w:ind w:firstLine="0"/>
        <w:jc w:val="center"/>
      </w:pPr>
    </w:p>
    <w:p w:rsidR="00D35281" w:rsidRDefault="00D35281" w:rsidP="00D35281">
      <w:pPr>
        <w:spacing w:line="360" w:lineRule="auto"/>
        <w:ind w:firstLine="0"/>
        <w:jc w:val="center"/>
      </w:pPr>
    </w:p>
    <w:p w:rsidR="00931022" w:rsidRPr="00931022" w:rsidRDefault="00D35281" w:rsidP="00931022">
      <w:pPr>
        <w:spacing w:line="360" w:lineRule="auto"/>
        <w:ind w:left="3600"/>
        <w:rPr>
          <w:rFonts w:ascii="Times New Roman" w:hAnsi="Times New Roman"/>
          <w:sz w:val="24"/>
          <w:szCs w:val="24"/>
        </w:rPr>
      </w:pPr>
      <w:r w:rsidRPr="00931022">
        <w:rPr>
          <w:rFonts w:ascii="Times New Roman" w:hAnsi="Times New Roman"/>
          <w:sz w:val="24"/>
          <w:szCs w:val="24"/>
        </w:rPr>
        <w:t xml:space="preserve">Москва </w:t>
      </w:r>
    </w:p>
    <w:p w:rsidR="008717A5" w:rsidRPr="00931022" w:rsidRDefault="00931022" w:rsidP="00931022">
      <w:pPr>
        <w:spacing w:line="360" w:lineRule="auto"/>
        <w:ind w:left="3600"/>
        <w:rPr>
          <w:rFonts w:ascii="Times New Roman" w:hAnsi="Times New Roman"/>
          <w:sz w:val="24"/>
          <w:szCs w:val="24"/>
        </w:rPr>
      </w:pPr>
      <w:r w:rsidRPr="00931022">
        <w:rPr>
          <w:rFonts w:ascii="Times New Roman" w:hAnsi="Times New Roman"/>
          <w:sz w:val="24"/>
          <w:szCs w:val="24"/>
        </w:rPr>
        <w:t xml:space="preserve">  </w:t>
      </w:r>
      <w:r w:rsidR="00A45FE9">
        <w:rPr>
          <w:rFonts w:ascii="Times New Roman" w:hAnsi="Times New Roman"/>
          <w:sz w:val="24"/>
          <w:szCs w:val="24"/>
        </w:rPr>
        <w:t>2012</w:t>
      </w:r>
    </w:p>
    <w:p w:rsidR="008717A5" w:rsidRPr="00D35281" w:rsidRDefault="008717A5" w:rsidP="00EC100E">
      <w:pPr>
        <w:pageBreakBefore/>
        <w:spacing w:line="240" w:lineRule="auto"/>
        <w:jc w:val="center"/>
        <w:rPr>
          <w:rFonts w:ascii="Times New Roman" w:hAnsi="Times New Roman"/>
          <w:sz w:val="24"/>
          <w:szCs w:val="24"/>
        </w:rPr>
      </w:pPr>
      <w:r w:rsidRPr="00EC100E">
        <w:rPr>
          <w:rFonts w:ascii="Times New Roman" w:hAnsi="Times New Roman"/>
          <w:sz w:val="28"/>
          <w:szCs w:val="28"/>
        </w:rPr>
        <w:t>Оглавление</w:t>
      </w:r>
    </w:p>
    <w:p w:rsidR="005762DD" w:rsidRDefault="005762DD" w:rsidP="005762DD">
      <w:pPr>
        <w:spacing w:line="240" w:lineRule="auto"/>
        <w:ind w:firstLine="0"/>
        <w:rPr>
          <w:rFonts w:ascii="Times New Roman" w:hAnsi="Times New Roman"/>
          <w:sz w:val="24"/>
          <w:szCs w:val="24"/>
        </w:rPr>
      </w:pPr>
    </w:p>
    <w:p w:rsidR="008717A5" w:rsidRPr="005762DD" w:rsidRDefault="00EC100E" w:rsidP="005762DD">
      <w:pPr>
        <w:spacing w:line="240" w:lineRule="auto"/>
        <w:ind w:firstLine="0"/>
        <w:rPr>
          <w:rFonts w:ascii="Times New Roman" w:hAnsi="Times New Roman"/>
          <w:sz w:val="24"/>
          <w:szCs w:val="24"/>
        </w:rPr>
      </w:pPr>
      <w:r>
        <w:rPr>
          <w:rFonts w:ascii="Times New Roman" w:hAnsi="Times New Roman"/>
          <w:sz w:val="24"/>
          <w:szCs w:val="24"/>
        </w:rPr>
        <w:t xml:space="preserve"> </w:t>
      </w:r>
      <w:r w:rsidR="005762DD">
        <w:rPr>
          <w:rFonts w:ascii="Times New Roman" w:hAnsi="Times New Roman"/>
          <w:sz w:val="24"/>
          <w:szCs w:val="24"/>
        </w:rPr>
        <w:tab/>
        <w:t xml:space="preserve">1. </w:t>
      </w:r>
      <w:r>
        <w:rPr>
          <w:rFonts w:ascii="Times New Roman" w:hAnsi="Times New Roman"/>
          <w:sz w:val="24"/>
          <w:szCs w:val="24"/>
        </w:rPr>
        <w:t>Введение</w:t>
      </w:r>
      <w:r w:rsidR="005762DD">
        <w:rPr>
          <w:rFonts w:ascii="Times New Roman" w:hAnsi="Times New Roman"/>
          <w:sz w:val="24"/>
          <w:szCs w:val="24"/>
        </w:rPr>
        <w:t>………………………………………………………………………………3</w:t>
      </w:r>
    </w:p>
    <w:p w:rsidR="008717A5" w:rsidRPr="005762DD" w:rsidRDefault="005762DD">
      <w:pPr>
        <w:spacing w:line="240" w:lineRule="auto"/>
        <w:rPr>
          <w:rFonts w:ascii="Times New Roman" w:hAnsi="Times New Roman"/>
          <w:sz w:val="24"/>
          <w:szCs w:val="24"/>
        </w:rPr>
      </w:pPr>
      <w:r>
        <w:rPr>
          <w:rFonts w:ascii="Times New Roman" w:hAnsi="Times New Roman"/>
          <w:sz w:val="24"/>
          <w:szCs w:val="24"/>
        </w:rPr>
        <w:t>2.</w:t>
      </w:r>
      <w:r w:rsidR="008717A5" w:rsidRPr="00D35281">
        <w:rPr>
          <w:rFonts w:ascii="Times New Roman" w:hAnsi="Times New Roman"/>
          <w:sz w:val="24"/>
          <w:szCs w:val="24"/>
        </w:rPr>
        <w:t>О</w:t>
      </w:r>
      <w:r>
        <w:rPr>
          <w:rFonts w:ascii="Times New Roman" w:hAnsi="Times New Roman"/>
          <w:sz w:val="24"/>
          <w:szCs w:val="24"/>
        </w:rPr>
        <w:t>сновная часть………………………………………………………………………...4</w:t>
      </w:r>
    </w:p>
    <w:p w:rsidR="008717A5" w:rsidRPr="005762DD" w:rsidRDefault="005762DD" w:rsidP="005762DD">
      <w:pPr>
        <w:spacing w:line="240" w:lineRule="auto"/>
        <w:rPr>
          <w:rFonts w:ascii="Times New Roman" w:hAnsi="Times New Roman"/>
          <w:sz w:val="24"/>
          <w:szCs w:val="24"/>
        </w:rPr>
      </w:pPr>
      <w:r>
        <w:rPr>
          <w:rFonts w:ascii="Times New Roman" w:hAnsi="Times New Roman"/>
          <w:sz w:val="24"/>
          <w:szCs w:val="24"/>
        </w:rPr>
        <w:t>2.1. Виды математических фракталов</w:t>
      </w:r>
    </w:p>
    <w:p w:rsidR="008717A5" w:rsidRPr="005762DD" w:rsidRDefault="008717A5" w:rsidP="005762DD">
      <w:pPr>
        <w:ind w:left="720"/>
        <w:rPr>
          <w:rFonts w:ascii="Times New Roman" w:hAnsi="Times New Roman"/>
          <w:sz w:val="24"/>
          <w:szCs w:val="24"/>
        </w:rPr>
      </w:pPr>
      <w:r w:rsidRPr="00D35281">
        <w:rPr>
          <w:rFonts w:ascii="Times New Roman" w:hAnsi="Times New Roman"/>
          <w:sz w:val="24"/>
          <w:szCs w:val="24"/>
        </w:rPr>
        <w:t>а)Геометрические</w:t>
      </w:r>
      <w:r w:rsidR="005762DD">
        <w:rPr>
          <w:rFonts w:ascii="Times New Roman" w:hAnsi="Times New Roman"/>
          <w:sz w:val="24"/>
          <w:szCs w:val="24"/>
        </w:rPr>
        <w:t>………………………………………………………………..4</w:t>
      </w:r>
    </w:p>
    <w:p w:rsidR="008717A5" w:rsidRPr="005762DD" w:rsidRDefault="008717A5" w:rsidP="005762DD">
      <w:pPr>
        <w:ind w:left="720"/>
        <w:rPr>
          <w:rFonts w:ascii="Times New Roman" w:hAnsi="Times New Roman"/>
          <w:sz w:val="24"/>
          <w:szCs w:val="24"/>
        </w:rPr>
      </w:pPr>
      <w:r w:rsidRPr="00D35281">
        <w:rPr>
          <w:rFonts w:ascii="Times New Roman" w:hAnsi="Times New Roman"/>
          <w:sz w:val="24"/>
          <w:szCs w:val="24"/>
        </w:rPr>
        <w:t>б)Алгебраические</w:t>
      </w:r>
      <w:r w:rsidR="005762DD">
        <w:rPr>
          <w:rFonts w:ascii="Times New Roman" w:hAnsi="Times New Roman"/>
          <w:sz w:val="24"/>
          <w:szCs w:val="24"/>
        </w:rPr>
        <w:t>………………………………………………………………..4</w:t>
      </w:r>
    </w:p>
    <w:p w:rsidR="008717A5" w:rsidRPr="005762DD" w:rsidRDefault="008717A5" w:rsidP="005762DD">
      <w:pPr>
        <w:ind w:left="720"/>
        <w:rPr>
          <w:rFonts w:ascii="Times New Roman" w:hAnsi="Times New Roman"/>
          <w:sz w:val="24"/>
          <w:szCs w:val="24"/>
        </w:rPr>
      </w:pPr>
      <w:r w:rsidRPr="00D35281">
        <w:rPr>
          <w:rFonts w:ascii="Times New Roman" w:hAnsi="Times New Roman"/>
          <w:sz w:val="24"/>
          <w:szCs w:val="24"/>
        </w:rPr>
        <w:t>в)Аттракторы. Странные аттракторы</w:t>
      </w:r>
      <w:r w:rsidR="005762DD">
        <w:rPr>
          <w:rFonts w:ascii="Times New Roman" w:hAnsi="Times New Roman"/>
          <w:sz w:val="24"/>
          <w:szCs w:val="24"/>
        </w:rPr>
        <w:t>…………………………………………..5</w:t>
      </w:r>
    </w:p>
    <w:p w:rsidR="008717A5" w:rsidRPr="005762DD" w:rsidRDefault="008717A5" w:rsidP="005762DD">
      <w:pPr>
        <w:ind w:left="720"/>
        <w:rPr>
          <w:rFonts w:ascii="Times New Roman" w:hAnsi="Times New Roman"/>
          <w:sz w:val="24"/>
          <w:szCs w:val="24"/>
        </w:rPr>
      </w:pPr>
      <w:r w:rsidRPr="00D35281">
        <w:rPr>
          <w:rFonts w:ascii="Times New Roman" w:hAnsi="Times New Roman"/>
          <w:sz w:val="24"/>
          <w:szCs w:val="24"/>
        </w:rPr>
        <w:t>г) Стохастические</w:t>
      </w:r>
      <w:r w:rsidR="005762DD">
        <w:rPr>
          <w:rFonts w:ascii="Times New Roman" w:hAnsi="Times New Roman"/>
          <w:sz w:val="24"/>
          <w:szCs w:val="24"/>
        </w:rPr>
        <w:t>………………………………………………………………..7</w:t>
      </w:r>
    </w:p>
    <w:p w:rsidR="008717A5" w:rsidRPr="00D35281" w:rsidRDefault="008717A5">
      <w:pPr>
        <w:rPr>
          <w:rFonts w:ascii="Times New Roman" w:hAnsi="Times New Roman"/>
          <w:sz w:val="24"/>
          <w:szCs w:val="24"/>
        </w:rPr>
      </w:pPr>
      <w:r w:rsidRPr="00D35281">
        <w:rPr>
          <w:rFonts w:ascii="Times New Roman" w:hAnsi="Times New Roman"/>
          <w:sz w:val="24"/>
          <w:szCs w:val="24"/>
        </w:rPr>
        <w:t>2.2 Биологические фракталы</w:t>
      </w:r>
    </w:p>
    <w:p w:rsidR="008717A5" w:rsidRPr="005762DD" w:rsidRDefault="008717A5">
      <w:pPr>
        <w:spacing w:line="240" w:lineRule="auto"/>
        <w:rPr>
          <w:rFonts w:ascii="Times New Roman" w:hAnsi="Times New Roman"/>
          <w:sz w:val="24"/>
          <w:szCs w:val="24"/>
        </w:rPr>
      </w:pPr>
      <w:r w:rsidRPr="00D35281">
        <w:rPr>
          <w:rFonts w:ascii="Times New Roman" w:hAnsi="Times New Roman"/>
          <w:sz w:val="24"/>
          <w:szCs w:val="24"/>
        </w:rPr>
        <w:tab/>
        <w:t>а) Древние фрактальные животные</w:t>
      </w:r>
      <w:r w:rsidR="005762DD">
        <w:rPr>
          <w:rFonts w:ascii="Times New Roman" w:hAnsi="Times New Roman"/>
          <w:sz w:val="24"/>
          <w:szCs w:val="24"/>
        </w:rPr>
        <w:t>…………………………………………….8</w:t>
      </w:r>
    </w:p>
    <w:p w:rsidR="008717A5" w:rsidRPr="005762DD" w:rsidRDefault="008717A5">
      <w:pPr>
        <w:spacing w:line="240" w:lineRule="auto"/>
        <w:rPr>
          <w:rFonts w:ascii="Times New Roman" w:hAnsi="Times New Roman"/>
          <w:sz w:val="24"/>
          <w:szCs w:val="24"/>
        </w:rPr>
      </w:pPr>
      <w:r w:rsidRPr="00D35281">
        <w:rPr>
          <w:rFonts w:ascii="Times New Roman" w:hAnsi="Times New Roman"/>
          <w:sz w:val="24"/>
          <w:szCs w:val="24"/>
        </w:rPr>
        <w:tab/>
        <w:t>б) Фрактальность современных  живых организмов</w:t>
      </w:r>
      <w:r w:rsidR="005762DD">
        <w:rPr>
          <w:rFonts w:ascii="Times New Roman" w:hAnsi="Times New Roman"/>
          <w:sz w:val="24"/>
          <w:szCs w:val="24"/>
        </w:rPr>
        <w:t>………………………….9</w:t>
      </w:r>
    </w:p>
    <w:p w:rsidR="005762DD" w:rsidRDefault="008717A5">
      <w:pPr>
        <w:spacing w:line="240" w:lineRule="auto"/>
        <w:rPr>
          <w:rFonts w:ascii="Times New Roman" w:hAnsi="Times New Roman"/>
          <w:sz w:val="24"/>
          <w:szCs w:val="24"/>
        </w:rPr>
      </w:pPr>
      <w:r w:rsidRPr="00D35281">
        <w:rPr>
          <w:rFonts w:ascii="Times New Roman" w:hAnsi="Times New Roman"/>
          <w:sz w:val="24"/>
          <w:szCs w:val="24"/>
        </w:rPr>
        <w:t>2.3 Механизм возникновения фра</w:t>
      </w:r>
      <w:r w:rsidR="005762DD">
        <w:rPr>
          <w:rFonts w:ascii="Times New Roman" w:hAnsi="Times New Roman"/>
          <w:sz w:val="24"/>
          <w:szCs w:val="24"/>
        </w:rPr>
        <w:t>ктальных структур в математике.</w:t>
      </w:r>
    </w:p>
    <w:p w:rsidR="008717A5" w:rsidRPr="005762DD" w:rsidRDefault="008717A5">
      <w:pPr>
        <w:spacing w:line="240" w:lineRule="auto"/>
        <w:rPr>
          <w:rFonts w:ascii="Times New Roman" w:hAnsi="Times New Roman"/>
          <w:sz w:val="24"/>
          <w:szCs w:val="24"/>
        </w:rPr>
      </w:pPr>
      <w:r w:rsidRPr="00D35281">
        <w:rPr>
          <w:rFonts w:ascii="Times New Roman" w:hAnsi="Times New Roman"/>
          <w:sz w:val="24"/>
          <w:szCs w:val="24"/>
        </w:rPr>
        <w:t>Возможность кодирования фрактала при помощи малого кода</w:t>
      </w:r>
      <w:r w:rsidR="005762DD">
        <w:rPr>
          <w:rFonts w:ascii="Times New Roman" w:hAnsi="Times New Roman"/>
          <w:sz w:val="24"/>
          <w:szCs w:val="24"/>
        </w:rPr>
        <w:t>…………………….11</w:t>
      </w:r>
    </w:p>
    <w:p w:rsidR="008717A5" w:rsidRPr="005762DD" w:rsidRDefault="008717A5">
      <w:pPr>
        <w:spacing w:line="240" w:lineRule="auto"/>
        <w:rPr>
          <w:rFonts w:ascii="Times New Roman" w:hAnsi="Times New Roman"/>
          <w:sz w:val="24"/>
          <w:szCs w:val="24"/>
        </w:rPr>
      </w:pPr>
      <w:r w:rsidRPr="00D35281">
        <w:rPr>
          <w:rFonts w:ascii="Times New Roman" w:hAnsi="Times New Roman"/>
          <w:sz w:val="24"/>
          <w:szCs w:val="24"/>
        </w:rPr>
        <w:t>3. Заключение</w:t>
      </w:r>
      <w:r w:rsidR="005762DD">
        <w:rPr>
          <w:rFonts w:ascii="Times New Roman" w:hAnsi="Times New Roman"/>
          <w:sz w:val="24"/>
          <w:szCs w:val="24"/>
        </w:rPr>
        <w:t>…………………………………………………………………………...12</w:t>
      </w:r>
    </w:p>
    <w:p w:rsidR="008717A5" w:rsidRPr="005762DD" w:rsidRDefault="005762DD">
      <w:pPr>
        <w:spacing w:line="240" w:lineRule="auto"/>
      </w:pPr>
      <w:r>
        <w:rPr>
          <w:rFonts w:ascii="Times New Roman" w:hAnsi="Times New Roman"/>
          <w:sz w:val="24"/>
          <w:szCs w:val="24"/>
        </w:rPr>
        <w:t>4.</w:t>
      </w:r>
      <w:r w:rsidR="008717A5" w:rsidRPr="00D35281">
        <w:rPr>
          <w:rFonts w:ascii="Times New Roman" w:hAnsi="Times New Roman"/>
          <w:sz w:val="24"/>
          <w:szCs w:val="24"/>
        </w:rPr>
        <w:t>Литература</w:t>
      </w:r>
      <w:r>
        <w:rPr>
          <w:rFonts w:ascii="Times New Roman" w:hAnsi="Times New Roman"/>
          <w:sz w:val="24"/>
          <w:szCs w:val="24"/>
        </w:rPr>
        <w:t>…………………………………………………………………………….12</w:t>
      </w:r>
    </w:p>
    <w:p w:rsidR="008717A5" w:rsidRDefault="008717A5">
      <w:pPr>
        <w:spacing w:line="240" w:lineRule="auto"/>
      </w:pPr>
    </w:p>
    <w:p w:rsidR="008717A5" w:rsidRDefault="008717A5">
      <w:pPr>
        <w:spacing w:line="240" w:lineRule="auto"/>
      </w:pPr>
    </w:p>
    <w:p w:rsidR="008717A5" w:rsidRDefault="008717A5">
      <w:pPr>
        <w:spacing w:line="240" w:lineRule="auto"/>
      </w:pPr>
    </w:p>
    <w:p w:rsidR="008717A5" w:rsidRDefault="008717A5">
      <w:pPr>
        <w:spacing w:line="240" w:lineRule="auto"/>
      </w:pPr>
      <w:r>
        <w:t xml:space="preserve"> </w:t>
      </w:r>
    </w:p>
    <w:p w:rsidR="008717A5" w:rsidRPr="005D673B" w:rsidRDefault="008717A5">
      <w:pPr>
        <w:pageBreakBefore/>
        <w:spacing w:line="240" w:lineRule="auto"/>
        <w:jc w:val="center"/>
        <w:rPr>
          <w:rFonts w:ascii="Times New Roman" w:hAnsi="Times New Roman"/>
        </w:rPr>
      </w:pPr>
      <w:r w:rsidRPr="005D673B">
        <w:rPr>
          <w:rFonts w:ascii="Times New Roman" w:hAnsi="Times New Roman"/>
          <w:b/>
          <w:bCs/>
          <w:sz w:val="28"/>
          <w:szCs w:val="28"/>
        </w:rPr>
        <w:t>1. Введение</w:t>
      </w:r>
    </w:p>
    <w:p w:rsidR="008717A5" w:rsidRDefault="008717A5">
      <w:pPr>
        <w:spacing w:line="240" w:lineRule="auto"/>
        <w:rPr>
          <w:b/>
          <w:bCs/>
        </w:rPr>
      </w:pPr>
    </w:p>
    <w:p w:rsidR="008717A5" w:rsidRPr="00D35281" w:rsidRDefault="008717A5">
      <w:pPr>
        <w:spacing w:line="240" w:lineRule="auto"/>
        <w:rPr>
          <w:rFonts w:ascii="Times New Roman" w:hAnsi="Times New Roman"/>
          <w:sz w:val="24"/>
          <w:szCs w:val="24"/>
        </w:rPr>
      </w:pPr>
      <w:r w:rsidRPr="00D35281">
        <w:rPr>
          <w:rFonts w:ascii="Times New Roman" w:hAnsi="Times New Roman"/>
          <w:sz w:val="24"/>
          <w:szCs w:val="24"/>
        </w:rPr>
        <w:t>Существует всего 2 типа фракталов: математические и физические (биологические). Математический фрактал (лат.  fractus — дроблёный) —  бесконечно самоподобная геометрическая фигура, то есть составленная из нескольких частей, каждая из которых подобна всей фигуре целиком. Реальные объекты, в частях которых можно замети</w:t>
      </w:r>
      <w:r w:rsidR="00AE29BE">
        <w:rPr>
          <w:rFonts w:ascii="Times New Roman" w:hAnsi="Times New Roman"/>
          <w:sz w:val="24"/>
          <w:szCs w:val="24"/>
        </w:rPr>
        <w:t xml:space="preserve">ть фрактальную структуру (т.е. </w:t>
      </w:r>
      <w:r w:rsidRPr="00D35281">
        <w:rPr>
          <w:rFonts w:ascii="Times New Roman" w:hAnsi="Times New Roman"/>
          <w:sz w:val="24"/>
          <w:szCs w:val="24"/>
        </w:rPr>
        <w:t>самоподобие</w:t>
      </w:r>
      <w:r w:rsidR="00AE29BE">
        <w:rPr>
          <w:rFonts w:ascii="Times New Roman" w:hAnsi="Times New Roman"/>
          <w:sz w:val="24"/>
          <w:szCs w:val="24"/>
        </w:rPr>
        <w:t>,</w:t>
      </w:r>
      <w:r w:rsidRPr="00D35281">
        <w:rPr>
          <w:rFonts w:ascii="Times New Roman" w:hAnsi="Times New Roman"/>
          <w:sz w:val="24"/>
          <w:szCs w:val="24"/>
        </w:rPr>
        <w:t xml:space="preserve"> простирающееся до очень м</w:t>
      </w:r>
      <w:r w:rsidR="00AE29BE">
        <w:rPr>
          <w:rFonts w:ascii="Times New Roman" w:hAnsi="Times New Roman"/>
          <w:sz w:val="24"/>
          <w:szCs w:val="24"/>
        </w:rPr>
        <w:t xml:space="preserve">елких структур этих объектов) </w:t>
      </w:r>
      <w:r w:rsidRPr="00D35281">
        <w:rPr>
          <w:rFonts w:ascii="Times New Roman" w:hAnsi="Times New Roman"/>
          <w:sz w:val="24"/>
          <w:szCs w:val="24"/>
        </w:rPr>
        <w:t>называются физическими фракталами. Их отличие от математических в том, что их самоподобие конечно, так как не существует тел с бесконечно малыми размерами элементов (размеры тел</w:t>
      </w:r>
      <w:r w:rsidR="00732331">
        <w:rPr>
          <w:rFonts w:ascii="Times New Roman" w:hAnsi="Times New Roman"/>
          <w:sz w:val="24"/>
          <w:szCs w:val="24"/>
        </w:rPr>
        <w:t>,</w:t>
      </w:r>
      <w:r w:rsidRPr="00D35281">
        <w:rPr>
          <w:rFonts w:ascii="Times New Roman" w:hAnsi="Times New Roman"/>
          <w:sz w:val="24"/>
          <w:szCs w:val="24"/>
        </w:rPr>
        <w:t xml:space="preserve"> по крайней мере</w:t>
      </w:r>
      <w:r w:rsidR="00732331">
        <w:rPr>
          <w:rFonts w:ascii="Times New Roman" w:hAnsi="Times New Roman"/>
          <w:sz w:val="24"/>
          <w:szCs w:val="24"/>
        </w:rPr>
        <w:t>,</w:t>
      </w:r>
      <w:r w:rsidRPr="00D35281">
        <w:rPr>
          <w:rFonts w:ascii="Times New Roman" w:hAnsi="Times New Roman"/>
          <w:sz w:val="24"/>
          <w:szCs w:val="24"/>
        </w:rPr>
        <w:t xml:space="preserve"> ограничены размерами атомов). Такие объекты мы можем встречать в природе повсеместно: лист дерева, дерево, облако, сеть кровеносных сосудов человека и т.д.</w:t>
      </w:r>
    </w:p>
    <w:p w:rsidR="008717A5" w:rsidRPr="00D35281" w:rsidRDefault="008717A5">
      <w:pPr>
        <w:spacing w:line="240" w:lineRule="auto"/>
        <w:rPr>
          <w:rFonts w:ascii="Times New Roman" w:hAnsi="Times New Roman"/>
          <w:sz w:val="24"/>
          <w:szCs w:val="24"/>
        </w:rPr>
      </w:pPr>
      <w:r w:rsidRPr="00D35281">
        <w:rPr>
          <w:rFonts w:ascii="Times New Roman" w:hAnsi="Times New Roman"/>
          <w:sz w:val="24"/>
          <w:szCs w:val="24"/>
        </w:rPr>
        <w:t>Наше предположение состоит в том, что наличие самоподобия (фрактальности) у живых организмов</w:t>
      </w:r>
      <w:r w:rsidR="00074E6C">
        <w:rPr>
          <w:rFonts w:ascii="Times New Roman" w:hAnsi="Times New Roman"/>
          <w:sz w:val="24"/>
          <w:szCs w:val="24"/>
        </w:rPr>
        <w:t xml:space="preserve"> может явля</w:t>
      </w:r>
      <w:r w:rsidRPr="00D35281">
        <w:rPr>
          <w:rFonts w:ascii="Times New Roman" w:hAnsi="Times New Roman"/>
          <w:sz w:val="24"/>
          <w:szCs w:val="24"/>
        </w:rPr>
        <w:t>т</w:t>
      </w:r>
      <w:r w:rsidR="00074E6C">
        <w:rPr>
          <w:rFonts w:ascii="Times New Roman" w:hAnsi="Times New Roman"/>
          <w:sz w:val="24"/>
          <w:szCs w:val="24"/>
        </w:rPr>
        <w:t>ь</w:t>
      </w:r>
      <w:r w:rsidRPr="00D35281">
        <w:rPr>
          <w:rFonts w:ascii="Times New Roman" w:hAnsi="Times New Roman"/>
          <w:sz w:val="24"/>
          <w:szCs w:val="24"/>
        </w:rPr>
        <w:t xml:space="preserve">ся принципиальным моментом организации живой материи. Развитие от простого к сложному, когда более мелкие структуры повторяют более крупные – это способ компактной схемы построения живого. В такой схеме на каждом уровне масштаба применяется один и тот же алгоритм построения.  Целью нашего  реферата является выяснение способов организации фрактальных структур (способов их конструирования в случае математических фракталов) и попытке осмысления их назначения в процессе развития живого организма. </w:t>
      </w:r>
    </w:p>
    <w:p w:rsidR="008717A5" w:rsidRPr="00D35281" w:rsidRDefault="008717A5">
      <w:pPr>
        <w:spacing w:line="240" w:lineRule="auto"/>
        <w:rPr>
          <w:rFonts w:ascii="Times New Roman" w:hAnsi="Times New Roman"/>
          <w:sz w:val="24"/>
          <w:szCs w:val="24"/>
        </w:rPr>
      </w:pPr>
      <w:r w:rsidRPr="00D35281">
        <w:rPr>
          <w:rFonts w:ascii="Times New Roman" w:hAnsi="Times New Roman"/>
          <w:sz w:val="24"/>
          <w:szCs w:val="24"/>
        </w:rPr>
        <w:t>Хотя в настоящее время тема фракталов достаточно популярна, назначение фрактальных структур у  живых организмов освещена в литературе крайне скудно, поэтому основным источником информации для нашей работы является информация найденная в Интернете.</w:t>
      </w:r>
    </w:p>
    <w:p w:rsidR="008717A5" w:rsidRDefault="008717A5">
      <w:pPr>
        <w:spacing w:line="240" w:lineRule="auto"/>
      </w:pPr>
      <w:r w:rsidRPr="00D35281">
        <w:rPr>
          <w:rFonts w:ascii="Times New Roman" w:hAnsi="Times New Roman"/>
          <w:sz w:val="24"/>
          <w:szCs w:val="24"/>
        </w:rPr>
        <w:t>В начале основной части приведена информация о различных видах математических фракталах их особенностях и характеристиках. Затем мы остановимся на описании биологических объектов</w:t>
      </w:r>
      <w:r w:rsidR="0079228A">
        <w:rPr>
          <w:rFonts w:ascii="Times New Roman" w:hAnsi="Times New Roman"/>
          <w:sz w:val="24"/>
          <w:szCs w:val="24"/>
        </w:rPr>
        <w:t>,</w:t>
      </w:r>
      <w:r w:rsidRPr="00D35281">
        <w:rPr>
          <w:rFonts w:ascii="Times New Roman" w:hAnsi="Times New Roman"/>
          <w:sz w:val="24"/>
          <w:szCs w:val="24"/>
        </w:rPr>
        <w:t xml:space="preserve"> имеющих фрактальную структуру.  После этого мы попытаемся проанализировать алгоритмы конструирования ф</w:t>
      </w:r>
      <w:r w:rsidR="00364F72">
        <w:rPr>
          <w:rFonts w:ascii="Times New Roman" w:hAnsi="Times New Roman"/>
          <w:sz w:val="24"/>
          <w:szCs w:val="24"/>
        </w:rPr>
        <w:t>ракталов в математике и природе,</w:t>
      </w:r>
      <w:r w:rsidRPr="00D35281">
        <w:rPr>
          <w:rFonts w:ascii="Times New Roman" w:hAnsi="Times New Roman"/>
          <w:sz w:val="24"/>
          <w:szCs w:val="24"/>
        </w:rPr>
        <w:t xml:space="preserve"> в заключени</w:t>
      </w:r>
      <w:r w:rsidR="0079228A" w:rsidRPr="00D35281">
        <w:rPr>
          <w:rFonts w:ascii="Times New Roman" w:hAnsi="Times New Roman"/>
          <w:sz w:val="24"/>
          <w:szCs w:val="24"/>
        </w:rPr>
        <w:t>е</w:t>
      </w:r>
      <w:r w:rsidRPr="00D35281">
        <w:rPr>
          <w:rFonts w:ascii="Times New Roman" w:hAnsi="Times New Roman"/>
          <w:sz w:val="24"/>
          <w:szCs w:val="24"/>
        </w:rPr>
        <w:t xml:space="preserve"> попытаемся сформулировать преимущества фрактальной организации в живых организмах.</w:t>
      </w:r>
    </w:p>
    <w:p w:rsidR="008717A5" w:rsidRDefault="008717A5">
      <w:pPr>
        <w:spacing w:line="240" w:lineRule="auto"/>
      </w:pPr>
      <w:r>
        <w:t xml:space="preserve">     </w:t>
      </w:r>
      <w:r>
        <w:tab/>
      </w:r>
    </w:p>
    <w:p w:rsidR="008717A5" w:rsidRPr="005D673B" w:rsidRDefault="008717A5">
      <w:pPr>
        <w:pageBreakBefore/>
        <w:spacing w:line="240" w:lineRule="auto"/>
        <w:jc w:val="center"/>
        <w:rPr>
          <w:rFonts w:ascii="Times New Roman" w:hAnsi="Times New Roman"/>
        </w:rPr>
      </w:pPr>
      <w:r w:rsidRPr="005D673B">
        <w:rPr>
          <w:rFonts w:ascii="Times New Roman" w:hAnsi="Times New Roman"/>
          <w:b/>
          <w:bCs/>
          <w:sz w:val="28"/>
          <w:szCs w:val="28"/>
        </w:rPr>
        <w:t>2. Основная часть</w:t>
      </w:r>
    </w:p>
    <w:p w:rsidR="008717A5" w:rsidRDefault="008717A5">
      <w:pPr>
        <w:spacing w:line="240" w:lineRule="auto"/>
        <w:rPr>
          <w:b/>
          <w:bCs/>
        </w:rPr>
      </w:pPr>
    </w:p>
    <w:p w:rsidR="008717A5" w:rsidRPr="005D673B" w:rsidRDefault="008717A5">
      <w:pPr>
        <w:spacing w:line="240" w:lineRule="auto"/>
        <w:jc w:val="center"/>
        <w:rPr>
          <w:rFonts w:ascii="Times New Roman" w:hAnsi="Times New Roman"/>
          <w:b/>
          <w:bCs/>
          <w:sz w:val="24"/>
          <w:szCs w:val="24"/>
        </w:rPr>
      </w:pPr>
      <w:r w:rsidRPr="005D673B">
        <w:rPr>
          <w:rFonts w:ascii="Times New Roman" w:hAnsi="Times New Roman"/>
          <w:b/>
          <w:bCs/>
          <w:sz w:val="24"/>
          <w:szCs w:val="24"/>
        </w:rPr>
        <w:t>2.1.  Виды математических фракталов</w:t>
      </w:r>
    </w:p>
    <w:p w:rsidR="008717A5" w:rsidRPr="005D673B" w:rsidRDefault="005762DD">
      <w:pPr>
        <w:spacing w:line="240" w:lineRule="auto"/>
        <w:jc w:val="center"/>
        <w:rPr>
          <w:b/>
          <w:bCs/>
        </w:rPr>
      </w:pPr>
      <w:r w:rsidRPr="005D673B">
        <w:rPr>
          <w:rFonts w:ascii="Times New Roman" w:hAnsi="Times New Roman"/>
          <w:b/>
          <w:bCs/>
          <w:sz w:val="24"/>
          <w:szCs w:val="24"/>
        </w:rPr>
        <w:tab/>
        <w:t>а)</w:t>
      </w:r>
      <w:r w:rsidR="008717A5" w:rsidRPr="005D673B">
        <w:rPr>
          <w:rFonts w:ascii="Times New Roman" w:hAnsi="Times New Roman"/>
          <w:b/>
          <w:bCs/>
          <w:sz w:val="24"/>
          <w:szCs w:val="24"/>
        </w:rPr>
        <w:t xml:space="preserve"> Геометрические фракталы</w:t>
      </w:r>
    </w:p>
    <w:p w:rsidR="008717A5" w:rsidRPr="00211F4C" w:rsidRDefault="00A94405">
      <w:pPr>
        <w:spacing w:line="240" w:lineRule="auto"/>
        <w:rPr>
          <w:rFonts w:ascii="Times New Roman" w:hAnsi="Times New Roman"/>
          <w:sz w:val="24"/>
          <w:szCs w:val="24"/>
        </w:rPr>
      </w:pPr>
      <w:r>
        <w:rPr>
          <w:rFonts w:ascii="Times New Roman" w:hAnsi="Times New Roman"/>
          <w:sz w:val="24"/>
          <w:szCs w:val="24"/>
        </w:rPr>
        <w:t>«</w:t>
      </w:r>
      <w:r w:rsidR="008717A5" w:rsidRPr="00211F4C">
        <w:rPr>
          <w:rFonts w:ascii="Times New Roman" w:hAnsi="Times New Roman"/>
          <w:sz w:val="24"/>
          <w:szCs w:val="24"/>
        </w:rPr>
        <w:t>Именно с этого вида фракталов началась история фракталов. Этот тип фракталов получается путем простых геометрических построений. Обычно при построении этих фракталов поступают так: берется набор отрезков, на основании которых будет строиться фрактал. Далее к ним применяют набор правил, который преобразует их в какую-либо геометрическую фигуру. Далее к каждой части этой фигуры применяют опять тот же набор правил. С каждым шагом фигура будет становиться все сложнее и сложнее, и если мы проведем бесконечное количество преобразований, то получим геометрический фрактал</w:t>
      </w:r>
      <w:r>
        <w:rPr>
          <w:rFonts w:ascii="Times New Roman" w:hAnsi="Times New Roman"/>
          <w:sz w:val="24"/>
          <w:szCs w:val="24"/>
        </w:rPr>
        <w:t>»</w:t>
      </w:r>
      <w:r w:rsidR="004F611A">
        <w:rPr>
          <w:rFonts w:ascii="Times New Roman" w:hAnsi="Times New Roman"/>
          <w:sz w:val="24"/>
          <w:szCs w:val="24"/>
        </w:rPr>
        <w:t>.</w:t>
      </w:r>
      <w:r w:rsidR="00D77B38" w:rsidRPr="00D77B38">
        <w:rPr>
          <w:rFonts w:ascii="Times New Roman" w:hAnsi="Times New Roman"/>
          <w:sz w:val="24"/>
          <w:szCs w:val="24"/>
          <w:vertAlign w:val="superscript"/>
        </w:rPr>
        <w:t>1</w:t>
      </w:r>
    </w:p>
    <w:p w:rsidR="008717A5" w:rsidRPr="00211F4C" w:rsidRDefault="008717A5">
      <w:pPr>
        <w:spacing w:line="240" w:lineRule="auto"/>
        <w:rPr>
          <w:rFonts w:ascii="Times New Roman" w:hAnsi="Times New Roman"/>
          <w:sz w:val="24"/>
          <w:szCs w:val="24"/>
        </w:rPr>
      </w:pPr>
    </w:p>
    <w:p w:rsidR="008717A5" w:rsidRPr="00211F4C" w:rsidRDefault="005F0AA9">
      <w:pPr>
        <w:spacing w:line="240" w:lineRule="auto"/>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166.5pt" o:allowoverlap="f">
            <v:imagedata r:id="rId7" o:title=""/>
          </v:shape>
        </w:pict>
      </w:r>
      <w:r>
        <w:rPr>
          <w:rFonts w:ascii="Times New Roman" w:hAnsi="Times New Roman"/>
          <w:sz w:val="24"/>
          <w:szCs w:val="24"/>
        </w:rPr>
        <w:pict>
          <v:shape id="_x0000_i1026" type="#_x0000_t75" style="width:160.5pt;height:162.75pt" o:allowoverlap="f">
            <v:imagedata r:id="rId8" o:title=""/>
          </v:shape>
        </w:pic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 xml:space="preserve"> Рис 1. Снежинка Коха</w:t>
      </w:r>
    </w:p>
    <w:p w:rsidR="008717A5" w:rsidRDefault="00A94405">
      <w:pPr>
        <w:spacing w:line="240" w:lineRule="auto"/>
      </w:pPr>
      <w:r>
        <w:rPr>
          <w:rFonts w:ascii="Times New Roman" w:hAnsi="Times New Roman"/>
          <w:sz w:val="24"/>
          <w:szCs w:val="24"/>
        </w:rPr>
        <w:t>«</w:t>
      </w:r>
      <w:r w:rsidR="008717A5" w:rsidRPr="00211F4C">
        <w:rPr>
          <w:rFonts w:ascii="Times New Roman" w:hAnsi="Times New Roman"/>
          <w:sz w:val="24"/>
          <w:szCs w:val="24"/>
        </w:rPr>
        <w:t xml:space="preserve">Из геометрических фракталов очень интересным и довольно хорошо известным является снежинка Коха. Строится она на основе равностороннего треугольника, каждая линия которого заменяется на 4 линии длиной в </w:t>
      </w:r>
      <w:r w:rsidR="005F0AA9">
        <w:rPr>
          <w:rFonts w:ascii="Times New Roman" w:hAnsi="Times New Roman"/>
          <w:sz w:val="24"/>
          <w:szCs w:val="24"/>
        </w:rPr>
        <w:pict>
          <v:shape id="_x0000_i1027" type="#_x0000_t75" style="width:7.5pt;height:24pt" o:allowoverlap="f">
            <v:imagedata r:id="rId9" o:title=""/>
          </v:shape>
        </w:pict>
      </w:r>
      <w:r w:rsidR="008717A5" w:rsidRPr="00211F4C">
        <w:rPr>
          <w:rFonts w:ascii="Times New Roman" w:hAnsi="Times New Roman"/>
          <w:sz w:val="24"/>
          <w:szCs w:val="24"/>
        </w:rPr>
        <w:t xml:space="preserve"> исходной. Таким образом, с каждой итерацией длина кривой увеличивается на треть. И если мы сделаем бесконечное число итераций, то получим нужный фрактал, то есть </w:t>
      </w:r>
      <w:r w:rsidR="00B03F45">
        <w:rPr>
          <w:rFonts w:ascii="Times New Roman" w:hAnsi="Times New Roman"/>
          <w:sz w:val="24"/>
          <w:szCs w:val="24"/>
        </w:rPr>
        <w:t>снежинку Коха бесконечной длины</w:t>
      </w:r>
      <w:r>
        <w:rPr>
          <w:rFonts w:ascii="Times New Roman" w:hAnsi="Times New Roman"/>
          <w:sz w:val="24"/>
          <w:szCs w:val="24"/>
        </w:rPr>
        <w:t>»</w:t>
      </w:r>
      <w:r w:rsidR="004F611A">
        <w:rPr>
          <w:rFonts w:ascii="Times New Roman" w:hAnsi="Times New Roman"/>
          <w:sz w:val="24"/>
          <w:szCs w:val="24"/>
        </w:rPr>
        <w:t>.</w:t>
      </w:r>
      <w:r w:rsidR="008A6810">
        <w:rPr>
          <w:rStyle w:val="a9"/>
          <w:rFonts w:ascii="Times New Roman" w:hAnsi="Times New Roman"/>
          <w:sz w:val="24"/>
          <w:szCs w:val="24"/>
        </w:rPr>
        <w:footnoteReference w:id="1"/>
      </w:r>
    </w:p>
    <w:p w:rsidR="008717A5" w:rsidRDefault="008717A5">
      <w:pPr>
        <w:spacing w:line="240" w:lineRule="auto"/>
        <w:ind w:firstLine="0"/>
      </w:pPr>
    </w:p>
    <w:p w:rsidR="008717A5" w:rsidRDefault="008717A5">
      <w:pPr>
        <w:spacing w:line="240" w:lineRule="auto"/>
      </w:pPr>
    </w:p>
    <w:p w:rsidR="008717A5" w:rsidRDefault="008717A5">
      <w:pPr>
        <w:spacing w:line="240" w:lineRule="auto"/>
      </w:pPr>
    </w:p>
    <w:p w:rsidR="008717A5" w:rsidRPr="005D673B" w:rsidRDefault="005D673B">
      <w:pPr>
        <w:spacing w:line="240" w:lineRule="auto"/>
        <w:jc w:val="center"/>
        <w:rPr>
          <w:rFonts w:ascii="Times New Roman" w:hAnsi="Times New Roman"/>
          <w:b/>
          <w:bCs/>
          <w:sz w:val="24"/>
          <w:szCs w:val="24"/>
        </w:rPr>
      </w:pPr>
      <w:r w:rsidRPr="005D673B">
        <w:rPr>
          <w:rFonts w:ascii="Times New Roman" w:hAnsi="Times New Roman"/>
          <w:b/>
          <w:bCs/>
          <w:sz w:val="24"/>
          <w:szCs w:val="24"/>
        </w:rPr>
        <w:t>б</w:t>
      </w:r>
      <w:r w:rsidR="005762DD" w:rsidRPr="005D673B">
        <w:rPr>
          <w:rFonts w:ascii="Times New Roman" w:hAnsi="Times New Roman"/>
          <w:b/>
          <w:bCs/>
          <w:sz w:val="24"/>
          <w:szCs w:val="24"/>
        </w:rPr>
        <w:t>)</w:t>
      </w:r>
      <w:r w:rsidR="008717A5" w:rsidRPr="005D673B">
        <w:rPr>
          <w:rFonts w:ascii="Times New Roman" w:hAnsi="Times New Roman"/>
          <w:b/>
          <w:bCs/>
          <w:sz w:val="24"/>
          <w:szCs w:val="24"/>
        </w:rPr>
        <w:t xml:space="preserve"> Алгебраические фракталы</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Это самая крупная группа фракталов. Получают их с помощью нелинейных функций (</w:t>
      </w:r>
      <w:r w:rsidR="00B03F45">
        <w:rPr>
          <w:rFonts w:ascii="Times New Roman" w:hAnsi="Times New Roman"/>
          <w:sz w:val="24"/>
          <w:szCs w:val="24"/>
        </w:rPr>
        <w:t>ф</w:t>
      </w:r>
      <w:r w:rsidRPr="00211F4C">
        <w:rPr>
          <w:rFonts w:ascii="Times New Roman" w:hAnsi="Times New Roman"/>
          <w:sz w:val="24"/>
          <w:szCs w:val="24"/>
        </w:rPr>
        <w:t xml:space="preserve">ункций, </w:t>
      </w:r>
      <w:r w:rsidR="00B03F45" w:rsidRPr="00211F4C">
        <w:rPr>
          <w:rFonts w:ascii="Times New Roman" w:hAnsi="Times New Roman"/>
          <w:sz w:val="24"/>
          <w:szCs w:val="24"/>
        </w:rPr>
        <w:t>аргументы</w:t>
      </w:r>
      <w:r w:rsidRPr="00211F4C">
        <w:rPr>
          <w:rFonts w:ascii="Times New Roman" w:hAnsi="Times New Roman"/>
          <w:sz w:val="24"/>
          <w:szCs w:val="24"/>
        </w:rPr>
        <w:t xml:space="preserve"> которых очень сильно влияют на ее значение</w:t>
      </w:r>
      <w:r w:rsidR="00B03F45">
        <w:rPr>
          <w:rFonts w:ascii="Times New Roman" w:hAnsi="Times New Roman"/>
          <w:sz w:val="24"/>
          <w:szCs w:val="24"/>
        </w:rPr>
        <w:t>)</w:t>
      </w:r>
      <w:r w:rsidRPr="00211F4C">
        <w:rPr>
          <w:rFonts w:ascii="Times New Roman" w:hAnsi="Times New Roman"/>
          <w:sz w:val="24"/>
          <w:szCs w:val="24"/>
        </w:rPr>
        <w:t>. Очень малое изменение аргументов приводит к сильному изменению значения функции. Наиболее хорошо известны функции двух аргументов (например</w:t>
      </w:r>
      <w:r w:rsidR="00B03F45">
        <w:rPr>
          <w:rFonts w:ascii="Times New Roman" w:hAnsi="Times New Roman"/>
          <w:sz w:val="24"/>
          <w:szCs w:val="24"/>
        </w:rPr>
        <w:t>,</w:t>
      </w:r>
      <w:r w:rsidRPr="00211F4C">
        <w:rPr>
          <w:rFonts w:ascii="Times New Roman" w:hAnsi="Times New Roman"/>
          <w:sz w:val="24"/>
          <w:szCs w:val="24"/>
        </w:rPr>
        <w:t xml:space="preserve"> x,y). В этом случае, если сопоставить со значениями этой функции различные цвета - мы получим фрактальную картинку в</w:t>
      </w:r>
      <w:r w:rsidR="00B03F45">
        <w:rPr>
          <w:rFonts w:ascii="Times New Roman" w:hAnsi="Times New Roman"/>
          <w:sz w:val="24"/>
          <w:szCs w:val="24"/>
        </w:rPr>
        <w:t xml:space="preserve"> этих координатах</w:t>
      </w:r>
      <w:r w:rsidRPr="00211F4C">
        <w:rPr>
          <w:rFonts w:ascii="Times New Roman" w:hAnsi="Times New Roman"/>
          <w:sz w:val="24"/>
          <w:szCs w:val="24"/>
        </w:rPr>
        <w:t>. Из подобных фракталов наиболее хорошо известен фрактал Мандельброта.</w:t>
      </w:r>
    </w:p>
    <w:p w:rsidR="008717A5" w:rsidRDefault="008717A5">
      <w:pPr>
        <w:spacing w:line="240" w:lineRule="auto"/>
      </w:pPr>
      <w:r w:rsidRPr="00211F4C">
        <w:rPr>
          <w:rFonts w:ascii="Times New Roman" w:hAnsi="Times New Roman"/>
          <w:sz w:val="24"/>
          <w:szCs w:val="24"/>
        </w:rPr>
        <w:t xml:space="preserve">  Алгебраические фракталы тесно связаны с рядом физических нелинейных систем (систем</w:t>
      </w:r>
      <w:r w:rsidR="003401DF">
        <w:rPr>
          <w:rFonts w:ascii="Times New Roman" w:hAnsi="Times New Roman"/>
          <w:sz w:val="24"/>
          <w:szCs w:val="24"/>
        </w:rPr>
        <w:t>, поведение которых</w:t>
      </w:r>
      <w:r w:rsidRPr="00211F4C">
        <w:rPr>
          <w:rFonts w:ascii="Times New Roman" w:hAnsi="Times New Roman"/>
          <w:sz w:val="24"/>
          <w:szCs w:val="24"/>
        </w:rPr>
        <w:t xml:space="preserve"> очень чувствительно к малейшему изменению некоторых параметров).  Геометрический объект</w:t>
      </w:r>
      <w:r w:rsidR="003401DF">
        <w:rPr>
          <w:rFonts w:ascii="Times New Roman" w:hAnsi="Times New Roman"/>
          <w:sz w:val="24"/>
          <w:szCs w:val="24"/>
        </w:rPr>
        <w:t>,</w:t>
      </w:r>
      <w:r w:rsidRPr="00211F4C">
        <w:rPr>
          <w:rFonts w:ascii="Times New Roman" w:hAnsi="Times New Roman"/>
          <w:sz w:val="24"/>
          <w:szCs w:val="24"/>
        </w:rPr>
        <w:t xml:space="preserve"> описывающий такие системы</w:t>
      </w:r>
      <w:r w:rsidR="00732331">
        <w:rPr>
          <w:rFonts w:ascii="Times New Roman" w:hAnsi="Times New Roman"/>
          <w:sz w:val="24"/>
          <w:szCs w:val="24"/>
        </w:rPr>
        <w:t>,</w:t>
      </w:r>
      <w:r w:rsidRPr="00211F4C">
        <w:rPr>
          <w:rFonts w:ascii="Times New Roman" w:hAnsi="Times New Roman"/>
          <w:sz w:val="24"/>
          <w:szCs w:val="24"/>
        </w:rPr>
        <w:t xml:space="preserve"> называется странным аттрактором. Рассмотрим странные аттракторы подробнее.</w:t>
      </w:r>
    </w:p>
    <w:p w:rsidR="008717A5" w:rsidRDefault="008717A5">
      <w:pPr>
        <w:spacing w:line="240" w:lineRule="auto"/>
      </w:pPr>
    </w:p>
    <w:p w:rsidR="008717A5" w:rsidRPr="005D673B" w:rsidRDefault="005762DD">
      <w:pPr>
        <w:spacing w:line="240" w:lineRule="auto"/>
        <w:jc w:val="center"/>
        <w:rPr>
          <w:rFonts w:ascii="Times New Roman" w:hAnsi="Times New Roman"/>
          <w:b/>
          <w:bCs/>
          <w:sz w:val="24"/>
          <w:szCs w:val="24"/>
        </w:rPr>
      </w:pPr>
      <w:r w:rsidRPr="005D673B">
        <w:rPr>
          <w:rFonts w:ascii="Times New Roman" w:hAnsi="Times New Roman"/>
          <w:b/>
          <w:bCs/>
          <w:sz w:val="24"/>
          <w:szCs w:val="24"/>
        </w:rPr>
        <w:t>в)</w:t>
      </w:r>
      <w:r w:rsidR="008717A5" w:rsidRPr="005D673B">
        <w:rPr>
          <w:rFonts w:ascii="Times New Roman" w:hAnsi="Times New Roman"/>
          <w:b/>
          <w:bCs/>
          <w:sz w:val="24"/>
          <w:szCs w:val="24"/>
        </w:rPr>
        <w:t xml:space="preserve"> Аттракторы. Странные аттракторы.</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Пусть имеется нелинейная динамиче</w:t>
      </w:r>
      <w:r w:rsidR="003401DF">
        <w:rPr>
          <w:rFonts w:ascii="Times New Roman" w:hAnsi="Times New Roman"/>
          <w:sz w:val="24"/>
          <w:szCs w:val="24"/>
        </w:rPr>
        <w:t>ская система,</w:t>
      </w:r>
      <w:r w:rsidRPr="00211F4C">
        <w:rPr>
          <w:rFonts w:ascii="Times New Roman" w:hAnsi="Times New Roman"/>
          <w:sz w:val="24"/>
          <w:szCs w:val="24"/>
        </w:rPr>
        <w:t xml:space="preserve"> обладающая несколькими устойчивыми состояниями. Примером такой системы </w:t>
      </w:r>
      <w:r w:rsidR="003401DF">
        <w:rPr>
          <w:rFonts w:ascii="Times New Roman" w:hAnsi="Times New Roman"/>
          <w:sz w:val="24"/>
          <w:szCs w:val="24"/>
        </w:rPr>
        <w:t>может быть магнитик на нитке</w:t>
      </w:r>
      <w:r w:rsidRPr="00211F4C">
        <w:rPr>
          <w:rFonts w:ascii="Times New Roman" w:hAnsi="Times New Roman"/>
          <w:sz w:val="24"/>
          <w:szCs w:val="24"/>
        </w:rPr>
        <w:t>, в случае если сбоку  прикреплен еще один магнит. Магнитик может повиснуть в нижней точке, а может завис</w:t>
      </w:r>
      <w:r w:rsidR="003401DF">
        <w:rPr>
          <w:rFonts w:ascii="Times New Roman" w:hAnsi="Times New Roman"/>
          <w:sz w:val="24"/>
          <w:szCs w:val="24"/>
        </w:rPr>
        <w:t>нуть сбоку, притягиваясь ко второму</w:t>
      </w:r>
      <w:r w:rsidRPr="00211F4C">
        <w:rPr>
          <w:rFonts w:ascii="Times New Roman" w:hAnsi="Times New Roman"/>
          <w:sz w:val="24"/>
          <w:szCs w:val="24"/>
        </w:rPr>
        <w:t xml:space="preserve"> магниту. В таком случае у данной системы имеется два устойчивых состояния. Каждое из этих устойчивых состояний называется аттрактором. Математическое определение аттрактора следующее: </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Аттрактор (англ. attract — привлекать, притягивать) — компактное подмножество фазового пространства динамической системы, все траектории из некоторой окрестности которого стремятся к нему при времени, стремящемся к бесконечности.</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Фазовое пространство динамической системы:</w:t>
      </w:r>
    </w:p>
    <w:p w:rsidR="008717A5" w:rsidRPr="00211F4C" w:rsidRDefault="008717A5">
      <w:pPr>
        <w:numPr>
          <w:ilvl w:val="1"/>
          <w:numId w:val="1"/>
        </w:numPr>
        <w:tabs>
          <w:tab w:val="num" w:pos="1440"/>
        </w:tabs>
        <w:spacing w:line="240" w:lineRule="auto"/>
        <w:ind w:hanging="720"/>
        <w:rPr>
          <w:rFonts w:ascii="Times New Roman" w:hAnsi="Times New Roman"/>
          <w:sz w:val="24"/>
          <w:szCs w:val="24"/>
        </w:rPr>
      </w:pPr>
      <w:r w:rsidRPr="00211F4C">
        <w:rPr>
          <w:rFonts w:ascii="Times New Roman" w:hAnsi="Times New Roman"/>
          <w:sz w:val="24"/>
          <w:szCs w:val="24"/>
        </w:rPr>
        <w:t xml:space="preserve">Система - это какие-либо тела, которые мы назвали системой. </w:t>
      </w:r>
    </w:p>
    <w:p w:rsidR="008717A5" w:rsidRPr="00211F4C" w:rsidRDefault="008717A5">
      <w:pPr>
        <w:numPr>
          <w:ilvl w:val="1"/>
          <w:numId w:val="1"/>
        </w:numPr>
        <w:tabs>
          <w:tab w:val="num" w:pos="1440"/>
        </w:tabs>
        <w:spacing w:line="240" w:lineRule="auto"/>
        <w:ind w:hanging="720"/>
        <w:rPr>
          <w:rFonts w:ascii="Times New Roman" w:hAnsi="Times New Roman"/>
          <w:sz w:val="24"/>
          <w:szCs w:val="24"/>
        </w:rPr>
      </w:pPr>
      <w:r w:rsidRPr="00211F4C">
        <w:rPr>
          <w:rFonts w:ascii="Times New Roman" w:hAnsi="Times New Roman"/>
          <w:sz w:val="24"/>
          <w:szCs w:val="24"/>
        </w:rPr>
        <w:t xml:space="preserve">Точка фазового пространства – набор характеристик системы, которые полностью эту систему описывают. </w:t>
      </w:r>
    </w:p>
    <w:p w:rsidR="008717A5" w:rsidRPr="00211F4C" w:rsidRDefault="008717A5">
      <w:pPr>
        <w:numPr>
          <w:ilvl w:val="1"/>
          <w:numId w:val="1"/>
        </w:numPr>
        <w:tabs>
          <w:tab w:val="num" w:pos="1440"/>
        </w:tabs>
        <w:spacing w:line="240" w:lineRule="auto"/>
        <w:ind w:hanging="720"/>
        <w:rPr>
          <w:rFonts w:ascii="Times New Roman" w:hAnsi="Times New Roman"/>
          <w:sz w:val="24"/>
          <w:szCs w:val="24"/>
        </w:rPr>
      </w:pPr>
      <w:r w:rsidRPr="00211F4C">
        <w:rPr>
          <w:rFonts w:ascii="Times New Roman" w:hAnsi="Times New Roman"/>
          <w:sz w:val="24"/>
          <w:szCs w:val="24"/>
        </w:rPr>
        <w:t xml:space="preserve">Фазовое пространство – совокупность всех возможных наборов характеристик системы. </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Каждый аттрактор обладает некоторой областью начальных состояний, из которых система обязательно попадет в него. В нашем примере имеется две области: если отпустить магнитик в одной области он притянется к одному аттрактору, если в другой - он притянется к другому. Если добавить еще два значения начальной скорости магнитика, мы получаем четырехмерное фазовое пространство</w:t>
      </w:r>
      <w:r w:rsidR="003401DF">
        <w:rPr>
          <w:rFonts w:ascii="Times New Roman" w:hAnsi="Times New Roman"/>
          <w:sz w:val="24"/>
          <w:szCs w:val="24"/>
        </w:rPr>
        <w:t>,</w:t>
      </w:r>
      <w:r w:rsidRPr="00211F4C">
        <w:rPr>
          <w:rFonts w:ascii="Times New Roman" w:hAnsi="Times New Roman"/>
          <w:sz w:val="24"/>
          <w:szCs w:val="24"/>
        </w:rPr>
        <w:t xml:space="preserve"> имеющее также две области притяжения к одному и другому аттрактору.</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 xml:space="preserve"> Таким образом</w:t>
      </w:r>
      <w:r w:rsidR="003401DF">
        <w:rPr>
          <w:rFonts w:ascii="Times New Roman" w:hAnsi="Times New Roman"/>
          <w:sz w:val="24"/>
          <w:szCs w:val="24"/>
        </w:rPr>
        <w:t>,</w:t>
      </w:r>
      <w:r w:rsidRPr="00211F4C">
        <w:rPr>
          <w:rFonts w:ascii="Times New Roman" w:hAnsi="Times New Roman"/>
          <w:sz w:val="24"/>
          <w:szCs w:val="24"/>
        </w:rPr>
        <w:t xml:space="preserve"> фазовое пространство системы разбивается на области притяжения аттракторов. Если фазовым является двухмерное пространство, то окрашивая области притяжения различными цветами, можно получить цветовой фазовый портрет этой системы. </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 xml:space="preserve">Приведем еще один аттрактора. </w:t>
      </w:r>
    </w:p>
    <w:p w:rsidR="008717A5" w:rsidRDefault="008717A5">
      <w:pPr>
        <w:spacing w:line="240" w:lineRule="auto"/>
      </w:pPr>
      <w:r w:rsidRPr="00211F4C">
        <w:rPr>
          <w:rFonts w:ascii="Times New Roman" w:hAnsi="Times New Roman"/>
          <w:sz w:val="24"/>
          <w:szCs w:val="24"/>
        </w:rPr>
        <w:t>Имеется шарик на пружинке. Его движение определяется только двумя числами характеризующими начальное состояние системы: растяжением пружинки и скоростью шарика. В этом случае фазовое пространство имеет два измерения: длину пружинки и скорость шарика. Аттрактором в этом случае будет точка 0,0, т.е.</w:t>
      </w:r>
      <w:r w:rsidR="003401DF">
        <w:rPr>
          <w:rFonts w:ascii="Times New Roman" w:hAnsi="Times New Roman"/>
          <w:sz w:val="24"/>
          <w:szCs w:val="24"/>
        </w:rPr>
        <w:t xml:space="preserve"> </w:t>
      </w:r>
      <w:r w:rsidRPr="00211F4C">
        <w:rPr>
          <w:rFonts w:ascii="Times New Roman" w:hAnsi="Times New Roman"/>
          <w:sz w:val="24"/>
          <w:szCs w:val="24"/>
        </w:rPr>
        <w:t>пружинка не растянута, а скорость равна нулю.</w:t>
      </w:r>
    </w:p>
    <w:p w:rsidR="008717A5" w:rsidRDefault="008717A5">
      <w:pPr>
        <w:spacing w:line="240" w:lineRule="auto"/>
      </w:pPr>
    </w:p>
    <w:p w:rsidR="008717A5" w:rsidRPr="00211F4C" w:rsidRDefault="008717A5">
      <w:pPr>
        <w:spacing w:line="240" w:lineRule="auto"/>
        <w:rPr>
          <w:rFonts w:ascii="Times New Roman" w:hAnsi="Times New Roman"/>
          <w:b/>
          <w:bCs/>
          <w:sz w:val="24"/>
          <w:szCs w:val="24"/>
        </w:rPr>
      </w:pPr>
      <w:r w:rsidRPr="00EC100E">
        <w:rPr>
          <w:rFonts w:ascii="Times New Roman" w:hAnsi="Times New Roman"/>
          <w:bCs/>
          <w:sz w:val="24"/>
          <w:szCs w:val="24"/>
        </w:rPr>
        <w:t>Странный аттрактор</w:t>
      </w:r>
      <w:r>
        <w:t xml:space="preserve"> </w:t>
      </w:r>
      <w:r w:rsidRPr="00211F4C">
        <w:rPr>
          <w:rFonts w:ascii="Times New Roman" w:hAnsi="Times New Roman"/>
          <w:sz w:val="24"/>
          <w:szCs w:val="24"/>
        </w:rPr>
        <w:t>— это аттрактор, имеющий два существенных отличия от обычного аттрактора: траектория движения у такого аттрактора непериодическая (она не замыкается), режим функционирования неустойчив (малые отклонения нарастают).</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Динамика на странных аттракторах часто бывает хаотической: прогнозирование траектории, попавшей в аттрактор, затруднено, поскольку малая неточность в начальных данных через некоторое время может привести к сильному расхождению прогноза с реальной траекторией. Непредсказуемость траектории в динамических системах называют динамическим хаосом. Это явление также называют эффектом бабочки, подразумевая возможность преобразования слабых турбулентных потоков воздуха, вызванных взмахом крыльев бабочки в одной точке планеты в мощное торнадо на другой её стороне вследствие многократного их усиления в атмосфере за некоторое время.</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Область притяжения к странному аттрактору я</w:t>
      </w:r>
      <w:r w:rsidR="00EC100E">
        <w:rPr>
          <w:rFonts w:ascii="Times New Roman" w:hAnsi="Times New Roman"/>
          <w:sz w:val="24"/>
          <w:szCs w:val="24"/>
        </w:rPr>
        <w:t>вляется фрактальным объектом.</w:t>
      </w:r>
    </w:p>
    <w:p w:rsidR="008717A5" w:rsidRPr="00211F4C" w:rsidRDefault="008717A5">
      <w:pPr>
        <w:spacing w:line="240" w:lineRule="auto"/>
        <w:rPr>
          <w:rFonts w:ascii="Times New Roman" w:hAnsi="Times New Roman"/>
          <w:sz w:val="24"/>
          <w:szCs w:val="24"/>
        </w:rPr>
      </w:pPr>
    </w:p>
    <w:p w:rsidR="008717A5" w:rsidRPr="00211F4C" w:rsidRDefault="008717A5" w:rsidP="003401DF">
      <w:pPr>
        <w:rPr>
          <w:rFonts w:ascii="Times New Roman" w:hAnsi="Times New Roman"/>
          <w:sz w:val="24"/>
          <w:szCs w:val="24"/>
        </w:rPr>
      </w:pPr>
      <w:r w:rsidRPr="00211F4C">
        <w:rPr>
          <w:rFonts w:ascii="Times New Roman" w:hAnsi="Times New Roman"/>
          <w:sz w:val="24"/>
          <w:szCs w:val="24"/>
        </w:rPr>
        <w:t>Попытаемся разобраться</w:t>
      </w:r>
      <w:r w:rsidR="0079228A">
        <w:rPr>
          <w:rFonts w:ascii="Times New Roman" w:hAnsi="Times New Roman"/>
          <w:sz w:val="24"/>
          <w:szCs w:val="24"/>
        </w:rPr>
        <w:t>,</w:t>
      </w:r>
      <w:r w:rsidRPr="00211F4C">
        <w:rPr>
          <w:rFonts w:ascii="Times New Roman" w:hAnsi="Times New Roman"/>
          <w:sz w:val="24"/>
          <w:szCs w:val="24"/>
        </w:rPr>
        <w:t xml:space="preserve"> почему возникает фрактальность областей притяжения к странным аттракторам. Разберемся для этого со следующим примером:</w:t>
      </w:r>
    </w:p>
    <w:p w:rsidR="008717A5" w:rsidRPr="00211F4C" w:rsidRDefault="001234A2">
      <w:pPr>
        <w:spacing w:line="240" w:lineRule="auto"/>
        <w:rPr>
          <w:rFonts w:ascii="Times New Roman" w:hAnsi="Times New Roman"/>
          <w:sz w:val="24"/>
          <w:szCs w:val="24"/>
        </w:rPr>
      </w:pPr>
      <w:r>
        <w:rPr>
          <w:rFonts w:ascii="Times New Roman" w:hAnsi="Times New Roman"/>
          <w:sz w:val="24"/>
          <w:szCs w:val="24"/>
        </w:rPr>
        <w:t>«</w:t>
      </w:r>
      <w:r w:rsidR="008717A5" w:rsidRPr="00211F4C">
        <w:rPr>
          <w:rFonts w:ascii="Times New Roman" w:hAnsi="Times New Roman"/>
          <w:sz w:val="24"/>
          <w:szCs w:val="24"/>
        </w:rPr>
        <w:t>Если раскачивать металлический маятник над тремя магнитами</w:t>
      </w:r>
      <w:r w:rsidR="00732331">
        <w:rPr>
          <w:rFonts w:ascii="Times New Roman" w:hAnsi="Times New Roman"/>
          <w:sz w:val="24"/>
          <w:szCs w:val="24"/>
        </w:rPr>
        <w:t>,</w:t>
      </w:r>
      <w:r w:rsidR="008717A5" w:rsidRPr="00211F4C">
        <w:rPr>
          <w:rFonts w:ascii="Times New Roman" w:hAnsi="Times New Roman"/>
          <w:sz w:val="24"/>
          <w:szCs w:val="24"/>
        </w:rPr>
        <w:t xml:space="preserve"> лежащими  в вершинах правильного треугольника симметрично от точки подвеса магнита  и отмечать разными цветами области притяжения к каждому из них, то непосредственно вокруг самих магнитов будет область, полностью залитая цветом, соответствующим его области притяжения. Но если мы так</w:t>
      </w:r>
      <w:r w:rsidR="003401DF">
        <w:rPr>
          <w:rFonts w:ascii="Times New Roman" w:hAnsi="Times New Roman"/>
          <w:sz w:val="24"/>
          <w:szCs w:val="24"/>
        </w:rPr>
        <w:t xml:space="preserve">же </w:t>
      </w:r>
      <w:r w:rsidR="008717A5" w:rsidRPr="00211F4C">
        <w:rPr>
          <w:rFonts w:ascii="Times New Roman" w:hAnsi="Times New Roman"/>
          <w:sz w:val="24"/>
          <w:szCs w:val="24"/>
        </w:rPr>
        <w:t>попробуем точно определить границы област</w:t>
      </w:r>
      <w:r w:rsidR="003401DF">
        <w:rPr>
          <w:rFonts w:ascii="Times New Roman" w:hAnsi="Times New Roman"/>
          <w:sz w:val="24"/>
          <w:szCs w:val="24"/>
        </w:rPr>
        <w:t>ей притяжения, то у нас это не получится</w:t>
      </w:r>
      <w:r w:rsidR="008717A5" w:rsidRPr="00211F4C">
        <w:rPr>
          <w:rFonts w:ascii="Times New Roman" w:hAnsi="Times New Roman"/>
          <w:sz w:val="24"/>
          <w:szCs w:val="24"/>
        </w:rPr>
        <w:t>. Области притяжения на границах будут смешаны так, что в зоне притяжения одного магнита окажется участок области притяжения другого, в нём небольшой участок притяжения снова к первому. Мы обнаружим и такие участки, где все три цвета бесконечно перемешаны, так что там невозможно найти область притяжения одного магнита, которая не соприкасалась бы с зонами притяжения обоих других магнитов одновременно. Границы притяжения меж</w:t>
      </w:r>
      <w:r w:rsidR="004F611A">
        <w:rPr>
          <w:rFonts w:ascii="Times New Roman" w:hAnsi="Times New Roman"/>
          <w:sz w:val="24"/>
          <w:szCs w:val="24"/>
        </w:rPr>
        <w:t>ду магнитами будут фрактальны</w:t>
      </w:r>
      <w:r>
        <w:rPr>
          <w:rFonts w:ascii="Times New Roman" w:hAnsi="Times New Roman"/>
          <w:sz w:val="24"/>
          <w:szCs w:val="24"/>
        </w:rPr>
        <w:t>»</w:t>
      </w:r>
      <w:r w:rsidR="004F611A">
        <w:rPr>
          <w:rFonts w:ascii="Times New Roman" w:hAnsi="Times New Roman"/>
          <w:sz w:val="24"/>
          <w:szCs w:val="24"/>
        </w:rPr>
        <w:t>.</w:t>
      </w:r>
      <w:r>
        <w:rPr>
          <w:rStyle w:val="a9"/>
          <w:rFonts w:ascii="Times New Roman" w:hAnsi="Times New Roman"/>
          <w:sz w:val="24"/>
          <w:szCs w:val="24"/>
        </w:rPr>
        <w:footnoteReference w:id="2"/>
      </w:r>
    </w:p>
    <w:p w:rsidR="008717A5" w:rsidRPr="00211F4C" w:rsidRDefault="008717A5">
      <w:pPr>
        <w:spacing w:line="240" w:lineRule="auto"/>
        <w:rPr>
          <w:rFonts w:ascii="Times New Roman" w:hAnsi="Times New Roman"/>
          <w:sz w:val="24"/>
          <w:szCs w:val="24"/>
        </w:rPr>
      </w:pPr>
    </w:p>
    <w:p w:rsidR="008717A5" w:rsidRPr="00211F4C" w:rsidRDefault="005F0AA9">
      <w:pPr>
        <w:spacing w:line="240" w:lineRule="auto"/>
        <w:rPr>
          <w:rFonts w:ascii="Times New Roman" w:hAnsi="Times New Roman"/>
          <w:sz w:val="24"/>
          <w:szCs w:val="24"/>
        </w:rPr>
      </w:pPr>
      <w:r>
        <w:rPr>
          <w:rFonts w:ascii="Times New Roman" w:hAnsi="Times New Roman"/>
          <w:sz w:val="24"/>
          <w:szCs w:val="24"/>
        </w:rPr>
        <w:pict>
          <v:shape id="_x0000_i1028" type="#_x0000_t75" style="width:400.5pt;height:232.5pt" o:allowoverlap="f">
            <v:imagedata r:id="rId10" o:title=""/>
          </v:shape>
        </w:pict>
      </w:r>
    </w:p>
    <w:p w:rsidR="008717A5" w:rsidRDefault="008717A5">
      <w:pPr>
        <w:spacing w:line="240" w:lineRule="auto"/>
      </w:pPr>
      <w:r w:rsidRPr="00211F4C">
        <w:rPr>
          <w:rFonts w:ascii="Times New Roman" w:hAnsi="Times New Roman"/>
          <w:sz w:val="24"/>
          <w:szCs w:val="24"/>
        </w:rPr>
        <w:t>Рис 3. Визуализация фрактальной границы между областями притяжения маятника к трём магнитам.</w:t>
      </w:r>
    </w:p>
    <w:p w:rsidR="008717A5" w:rsidRDefault="008717A5">
      <w:pPr>
        <w:spacing w:line="240" w:lineRule="auto"/>
      </w:pPr>
    </w:p>
    <w:p w:rsidR="008717A5" w:rsidRDefault="008717A5">
      <w:pPr>
        <w:spacing w:line="240" w:lineRule="auto"/>
        <w:ind w:firstLine="0"/>
      </w:pPr>
    </w:p>
    <w:p w:rsidR="008717A5" w:rsidRDefault="008717A5">
      <w:pPr>
        <w:spacing w:line="240" w:lineRule="auto"/>
      </w:pPr>
    </w:p>
    <w:p w:rsidR="008717A5" w:rsidRDefault="008717A5">
      <w:pPr>
        <w:spacing w:line="240" w:lineRule="auto"/>
      </w:pPr>
    </w:p>
    <w:p w:rsidR="005762DD" w:rsidRDefault="005762DD">
      <w:pPr>
        <w:spacing w:line="240" w:lineRule="auto"/>
        <w:jc w:val="center"/>
        <w:rPr>
          <w:b/>
          <w:bCs/>
        </w:rPr>
      </w:pPr>
    </w:p>
    <w:p w:rsidR="005762DD" w:rsidRDefault="005762DD">
      <w:pPr>
        <w:spacing w:line="240" w:lineRule="auto"/>
        <w:jc w:val="center"/>
        <w:rPr>
          <w:b/>
          <w:bCs/>
        </w:rPr>
      </w:pPr>
    </w:p>
    <w:p w:rsidR="005762DD" w:rsidRPr="00B838FF" w:rsidRDefault="005762DD" w:rsidP="00B838FF">
      <w:pPr>
        <w:spacing w:line="240" w:lineRule="auto"/>
        <w:ind w:firstLine="0"/>
        <w:rPr>
          <w:b/>
          <w:bCs/>
          <w:lang w:val="en-US"/>
        </w:rPr>
      </w:pPr>
    </w:p>
    <w:p w:rsidR="008717A5" w:rsidRPr="005D673B" w:rsidRDefault="005D673B">
      <w:pPr>
        <w:spacing w:line="240" w:lineRule="auto"/>
        <w:jc w:val="center"/>
        <w:rPr>
          <w:rFonts w:ascii="Times New Roman" w:hAnsi="Times New Roman"/>
          <w:b/>
          <w:bCs/>
          <w:sz w:val="24"/>
          <w:szCs w:val="24"/>
        </w:rPr>
      </w:pPr>
      <w:r w:rsidRPr="005D673B">
        <w:rPr>
          <w:rFonts w:ascii="Times New Roman" w:hAnsi="Times New Roman"/>
          <w:b/>
          <w:bCs/>
          <w:sz w:val="24"/>
          <w:szCs w:val="24"/>
        </w:rPr>
        <w:t>г</w:t>
      </w:r>
      <w:r w:rsidR="005762DD" w:rsidRPr="005D673B">
        <w:rPr>
          <w:rFonts w:ascii="Times New Roman" w:hAnsi="Times New Roman"/>
          <w:b/>
          <w:bCs/>
          <w:sz w:val="24"/>
          <w:szCs w:val="24"/>
        </w:rPr>
        <w:t>)</w:t>
      </w:r>
      <w:r w:rsidR="008717A5" w:rsidRPr="005D673B">
        <w:rPr>
          <w:rFonts w:ascii="Times New Roman" w:hAnsi="Times New Roman"/>
          <w:b/>
          <w:bCs/>
          <w:sz w:val="24"/>
          <w:szCs w:val="24"/>
        </w:rPr>
        <w:t xml:space="preserve"> Стохастические фракталы</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Стохастичность (греч</w:t>
      </w:r>
      <w:r w:rsidRPr="00211F4C">
        <w:rPr>
          <w:rFonts w:ascii="Times New Roman" w:hAnsi="Times New Roman"/>
          <w:color w:val="1155CC"/>
          <w:sz w:val="24"/>
          <w:szCs w:val="24"/>
          <w:u w:val="single"/>
        </w:rPr>
        <w:t>.</w:t>
      </w:r>
      <w:r w:rsidRPr="00211F4C">
        <w:rPr>
          <w:rFonts w:ascii="Times New Roman" w:hAnsi="Times New Roman"/>
          <w:sz w:val="24"/>
          <w:szCs w:val="24"/>
        </w:rPr>
        <w:t xml:space="preserve"> στόχος — цель или предп</w:t>
      </w:r>
      <w:r w:rsidR="003401DF">
        <w:rPr>
          <w:rFonts w:ascii="Times New Roman" w:hAnsi="Times New Roman"/>
          <w:sz w:val="24"/>
          <w:szCs w:val="24"/>
        </w:rPr>
        <w:t>оложение) означает случайность, п</w:t>
      </w:r>
      <w:r w:rsidRPr="00211F4C">
        <w:rPr>
          <w:rFonts w:ascii="Times New Roman" w:hAnsi="Times New Roman"/>
          <w:sz w:val="24"/>
          <w:szCs w:val="24"/>
        </w:rPr>
        <w:t xml:space="preserve">оэтому стохастическими называются алгебраические или геометрические фракталы, при построении которых случайным образом изменяются какие-либо параметры. С помощью компьютера такие структуры строить достаточно просто: надо просто задать последовательности случайных чисел и настроить соответствующий алгоритм. При этом получаются объекты, очень похожие на природные. Например, несимметричные деревья, изрезанные береговые линии и т.д. Двумерные стохастические фракталы используются при моделировании рельефа местности и поверхности моря. </w:t>
      </w:r>
    </w:p>
    <w:p w:rsidR="008717A5" w:rsidRPr="00211F4C" w:rsidRDefault="008717A5">
      <w:pPr>
        <w:spacing w:line="240" w:lineRule="auto"/>
        <w:rPr>
          <w:rFonts w:ascii="Times New Roman" w:hAnsi="Times New Roman"/>
          <w:sz w:val="24"/>
          <w:szCs w:val="24"/>
        </w:rPr>
      </w:pP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Итак, математические фракталы можно разделить на 2 группы:</w:t>
      </w:r>
    </w:p>
    <w:p w:rsidR="008717A5" w:rsidRPr="00211F4C" w:rsidRDefault="008717A5">
      <w:pPr>
        <w:rPr>
          <w:rFonts w:ascii="Times New Roman" w:hAnsi="Times New Roman"/>
          <w:sz w:val="24"/>
          <w:szCs w:val="24"/>
        </w:rPr>
      </w:pPr>
      <w:r w:rsidRPr="00211F4C">
        <w:rPr>
          <w:rFonts w:ascii="Times New Roman" w:hAnsi="Times New Roman"/>
          <w:sz w:val="24"/>
          <w:szCs w:val="24"/>
        </w:rPr>
        <w:t>1. Фракталы, в основе структуры которых лежит функция, т.е.</w:t>
      </w:r>
      <w:r w:rsidR="003401DF">
        <w:rPr>
          <w:rFonts w:ascii="Times New Roman" w:hAnsi="Times New Roman"/>
          <w:sz w:val="24"/>
          <w:szCs w:val="24"/>
        </w:rPr>
        <w:t xml:space="preserve"> </w:t>
      </w:r>
      <w:r w:rsidRPr="00211F4C">
        <w:rPr>
          <w:rFonts w:ascii="Times New Roman" w:hAnsi="Times New Roman"/>
          <w:sz w:val="24"/>
          <w:szCs w:val="24"/>
        </w:rPr>
        <w:t>взаимодействие параметров друг с другом.</w:t>
      </w:r>
    </w:p>
    <w:p w:rsidR="008717A5" w:rsidRPr="00211F4C" w:rsidRDefault="008717A5">
      <w:pPr>
        <w:rPr>
          <w:rFonts w:ascii="Times New Roman" w:hAnsi="Times New Roman"/>
          <w:sz w:val="24"/>
          <w:szCs w:val="24"/>
        </w:rPr>
      </w:pPr>
      <w:r w:rsidRPr="00211F4C">
        <w:rPr>
          <w:rFonts w:ascii="Times New Roman" w:hAnsi="Times New Roman"/>
          <w:sz w:val="24"/>
          <w:szCs w:val="24"/>
        </w:rPr>
        <w:t>2. Фракталы, в основе которых лежит четкая зависимость следующих его элементов от уже построенных, а итоге получается практически одинаковая структура на</w:t>
      </w:r>
      <w:r w:rsidR="00524CA5">
        <w:rPr>
          <w:rFonts w:ascii="Times New Roman" w:hAnsi="Times New Roman"/>
          <w:sz w:val="24"/>
          <w:szCs w:val="24"/>
        </w:rPr>
        <w:t xml:space="preserve"> ее</w:t>
      </w:r>
      <w:r w:rsidRPr="00211F4C">
        <w:rPr>
          <w:rFonts w:ascii="Times New Roman" w:hAnsi="Times New Roman"/>
          <w:sz w:val="24"/>
          <w:szCs w:val="24"/>
        </w:rPr>
        <w:t xml:space="preserve"> всех уровнях.</w:t>
      </w:r>
    </w:p>
    <w:p w:rsidR="008717A5" w:rsidRDefault="008717A5">
      <w:pPr>
        <w:spacing w:line="240" w:lineRule="auto"/>
      </w:pPr>
      <w:r w:rsidRPr="00211F4C">
        <w:rPr>
          <w:rFonts w:ascii="Times New Roman" w:hAnsi="Times New Roman"/>
          <w:sz w:val="24"/>
          <w:szCs w:val="24"/>
        </w:rPr>
        <w:t xml:space="preserve">В </w:t>
      </w:r>
      <w:r w:rsidR="00EB50D1" w:rsidRPr="00211F4C">
        <w:rPr>
          <w:rFonts w:ascii="Times New Roman" w:hAnsi="Times New Roman"/>
          <w:sz w:val="24"/>
          <w:szCs w:val="24"/>
        </w:rPr>
        <w:t>обеих</w:t>
      </w:r>
      <w:r w:rsidRPr="00211F4C">
        <w:rPr>
          <w:rFonts w:ascii="Times New Roman" w:hAnsi="Times New Roman"/>
          <w:sz w:val="24"/>
          <w:szCs w:val="24"/>
        </w:rPr>
        <w:t xml:space="preserve"> </w:t>
      </w:r>
      <w:r w:rsidR="00524CA5">
        <w:rPr>
          <w:rFonts w:ascii="Times New Roman" w:hAnsi="Times New Roman"/>
          <w:sz w:val="24"/>
          <w:szCs w:val="24"/>
        </w:rPr>
        <w:t>группах возможно</w:t>
      </w:r>
      <w:r w:rsidRPr="00211F4C">
        <w:rPr>
          <w:rFonts w:ascii="Times New Roman" w:hAnsi="Times New Roman"/>
          <w:sz w:val="24"/>
          <w:szCs w:val="24"/>
        </w:rPr>
        <w:t xml:space="preserve"> случайное варьирование некоторыми параметрами фрактала.</w:t>
      </w:r>
    </w:p>
    <w:p w:rsidR="008717A5" w:rsidRDefault="008717A5">
      <w:pPr>
        <w:spacing w:line="240" w:lineRule="auto"/>
      </w:pPr>
    </w:p>
    <w:p w:rsidR="008717A5" w:rsidRDefault="008717A5">
      <w:pPr>
        <w:spacing w:line="240" w:lineRule="auto"/>
      </w:pPr>
    </w:p>
    <w:p w:rsidR="008717A5" w:rsidRDefault="008717A5">
      <w:pPr>
        <w:spacing w:line="240" w:lineRule="auto"/>
      </w:pPr>
    </w:p>
    <w:p w:rsidR="008717A5" w:rsidRDefault="008717A5">
      <w:pPr>
        <w:spacing w:line="240" w:lineRule="auto"/>
      </w:pPr>
    </w:p>
    <w:p w:rsidR="008717A5" w:rsidRPr="005D673B" w:rsidRDefault="008717A5">
      <w:pPr>
        <w:pageBreakBefore/>
        <w:spacing w:line="240" w:lineRule="auto"/>
        <w:jc w:val="center"/>
        <w:rPr>
          <w:rFonts w:ascii="Times New Roman" w:hAnsi="Times New Roman"/>
          <w:sz w:val="24"/>
          <w:szCs w:val="24"/>
        </w:rPr>
      </w:pPr>
      <w:r w:rsidRPr="005D673B">
        <w:rPr>
          <w:rFonts w:ascii="Times New Roman" w:hAnsi="Times New Roman"/>
          <w:b/>
          <w:bCs/>
          <w:sz w:val="24"/>
          <w:szCs w:val="24"/>
        </w:rPr>
        <w:t>2.2 Биологические фракталы. Природные фракталы</w:t>
      </w:r>
      <w:r w:rsidR="005D673B">
        <w:rPr>
          <w:rFonts w:ascii="Times New Roman" w:hAnsi="Times New Roman"/>
          <w:b/>
          <w:bCs/>
          <w:sz w:val="24"/>
          <w:szCs w:val="24"/>
        </w:rPr>
        <w:t>.</w:t>
      </w:r>
    </w:p>
    <w:p w:rsidR="008717A5" w:rsidRPr="005D673B" w:rsidRDefault="005762DD">
      <w:pPr>
        <w:spacing w:line="240" w:lineRule="auto"/>
        <w:jc w:val="center"/>
        <w:rPr>
          <w:rFonts w:ascii="Times New Roman" w:hAnsi="Times New Roman"/>
          <w:b/>
          <w:bCs/>
          <w:sz w:val="24"/>
          <w:szCs w:val="24"/>
        </w:rPr>
      </w:pPr>
      <w:r w:rsidRPr="005D673B">
        <w:rPr>
          <w:rFonts w:ascii="Times New Roman" w:hAnsi="Times New Roman"/>
          <w:b/>
          <w:bCs/>
          <w:sz w:val="24"/>
          <w:szCs w:val="24"/>
        </w:rPr>
        <w:t>а)</w:t>
      </w:r>
      <w:r w:rsidR="008717A5" w:rsidRPr="005D673B">
        <w:rPr>
          <w:rFonts w:ascii="Times New Roman" w:hAnsi="Times New Roman"/>
          <w:b/>
          <w:bCs/>
          <w:sz w:val="24"/>
          <w:szCs w:val="24"/>
        </w:rPr>
        <w:t xml:space="preserve"> Древние фрактальные животные</w:t>
      </w:r>
    </w:p>
    <w:p w:rsidR="008717A5" w:rsidRPr="00211F4C" w:rsidRDefault="008717A5" w:rsidP="00524CA5">
      <w:pPr>
        <w:spacing w:line="240" w:lineRule="auto"/>
        <w:rPr>
          <w:rFonts w:ascii="Times New Roman" w:hAnsi="Times New Roman"/>
          <w:sz w:val="24"/>
          <w:szCs w:val="24"/>
        </w:rPr>
      </w:pPr>
      <w:r w:rsidRPr="00211F4C">
        <w:rPr>
          <w:rFonts w:ascii="Times New Roman" w:hAnsi="Times New Roman"/>
          <w:sz w:val="24"/>
          <w:szCs w:val="24"/>
        </w:rPr>
        <w:t>Организмы в ходе эволюции усложнялись.</w:t>
      </w:r>
      <w:r w:rsidR="00524CA5">
        <w:rPr>
          <w:rFonts w:ascii="Times New Roman" w:hAnsi="Times New Roman"/>
          <w:sz w:val="24"/>
          <w:szCs w:val="24"/>
        </w:rPr>
        <w:t xml:space="preserve"> Возможно, наиболее простые </w:t>
      </w:r>
      <w:r w:rsidRPr="00211F4C">
        <w:rPr>
          <w:rFonts w:ascii="Times New Roman" w:hAnsi="Times New Roman"/>
          <w:sz w:val="24"/>
          <w:szCs w:val="24"/>
        </w:rPr>
        <w:t>в древности</w:t>
      </w:r>
      <w:r w:rsidR="00524CA5">
        <w:rPr>
          <w:rFonts w:ascii="Times New Roman" w:hAnsi="Times New Roman"/>
          <w:sz w:val="24"/>
          <w:szCs w:val="24"/>
        </w:rPr>
        <w:t xml:space="preserve"> с</w:t>
      </w:r>
      <w:r w:rsidRPr="00211F4C">
        <w:rPr>
          <w:rFonts w:ascii="Times New Roman" w:hAnsi="Times New Roman"/>
          <w:sz w:val="24"/>
          <w:szCs w:val="24"/>
        </w:rPr>
        <w:t>остояли из одинаковых клеток с фрактальной организацией.</w:t>
      </w:r>
    </w:p>
    <w:p w:rsidR="008717A5" w:rsidRPr="00211F4C" w:rsidRDefault="007C793D">
      <w:pPr>
        <w:spacing w:line="240" w:lineRule="auto"/>
        <w:rPr>
          <w:rFonts w:ascii="Times New Roman" w:hAnsi="Times New Roman"/>
          <w:sz w:val="24"/>
          <w:szCs w:val="24"/>
        </w:rPr>
      </w:pPr>
      <w:r>
        <w:rPr>
          <w:rFonts w:ascii="Times New Roman" w:hAnsi="Times New Roman"/>
          <w:sz w:val="24"/>
          <w:szCs w:val="24"/>
        </w:rPr>
        <w:t>«</w:t>
      </w:r>
      <w:r w:rsidR="008717A5" w:rsidRPr="00211F4C">
        <w:rPr>
          <w:rFonts w:ascii="Times New Roman" w:hAnsi="Times New Roman"/>
          <w:sz w:val="24"/>
          <w:szCs w:val="24"/>
        </w:rPr>
        <w:t>В прошлом фрактальные животные располагались на глубине нескольких тысяч метров на дне океана. Они не считаются растениями, так как на такой глубине света не хватило бы на процесс фотосинтеза. Предположительно, они жили за счет растворенного в океанских водах углерода и других питательных веществ, которые они поглощали всем телом. Они не могли передвигаться, не имели рта и мышц и являются самыми древними много</w:t>
      </w:r>
      <w:r w:rsidR="004F611A">
        <w:rPr>
          <w:rFonts w:ascii="Times New Roman" w:hAnsi="Times New Roman"/>
          <w:sz w:val="24"/>
          <w:szCs w:val="24"/>
        </w:rPr>
        <w:t>клеточными организмами на Земле</w:t>
      </w:r>
      <w:r>
        <w:rPr>
          <w:rFonts w:ascii="Times New Roman" w:hAnsi="Times New Roman"/>
          <w:sz w:val="24"/>
          <w:szCs w:val="24"/>
        </w:rPr>
        <w:t>»</w:t>
      </w:r>
      <w:r w:rsidR="004F611A">
        <w:rPr>
          <w:rFonts w:ascii="Times New Roman" w:hAnsi="Times New Roman"/>
          <w:sz w:val="24"/>
          <w:szCs w:val="24"/>
        </w:rPr>
        <w:t>.</w:t>
      </w:r>
      <w:r w:rsidRPr="007C793D">
        <w:rPr>
          <w:rFonts w:ascii="Times New Roman" w:hAnsi="Times New Roman"/>
          <w:sz w:val="24"/>
          <w:szCs w:val="24"/>
          <w:vertAlign w:val="superscript"/>
        </w:rPr>
        <w:t>3</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 xml:space="preserve">Одной из наиболее специфических особенностей их строения является  их способ формировании тел. Они обладали очень простой структурой ветвления, так как их создание занимало 6-8 </w:t>
      </w:r>
      <w:r w:rsidR="00524CA5">
        <w:rPr>
          <w:rFonts w:ascii="Times New Roman" w:hAnsi="Times New Roman"/>
          <w:sz w:val="24"/>
          <w:szCs w:val="24"/>
        </w:rPr>
        <w:t>«</w:t>
      </w:r>
      <w:r w:rsidRPr="00211F4C">
        <w:rPr>
          <w:rFonts w:ascii="Times New Roman" w:hAnsi="Times New Roman"/>
          <w:sz w:val="24"/>
          <w:szCs w:val="24"/>
        </w:rPr>
        <w:t>генетических команд</w:t>
      </w:r>
      <w:r w:rsidR="00524CA5">
        <w:rPr>
          <w:rFonts w:ascii="Times New Roman" w:hAnsi="Times New Roman"/>
          <w:sz w:val="24"/>
          <w:szCs w:val="24"/>
        </w:rPr>
        <w:t>», следовательно,</w:t>
      </w:r>
      <w:r w:rsidRPr="00211F4C">
        <w:rPr>
          <w:rFonts w:ascii="Times New Roman" w:hAnsi="Times New Roman"/>
          <w:sz w:val="24"/>
          <w:szCs w:val="24"/>
        </w:rPr>
        <w:t xml:space="preserve"> они использовали фрактальный способ построение тел.</w:t>
      </w:r>
    </w:p>
    <w:p w:rsidR="008717A5" w:rsidRPr="00211F4C" w:rsidRDefault="007C793D">
      <w:pPr>
        <w:spacing w:line="240" w:lineRule="auto"/>
        <w:rPr>
          <w:rFonts w:ascii="Times New Roman" w:hAnsi="Times New Roman"/>
          <w:sz w:val="24"/>
          <w:szCs w:val="24"/>
        </w:rPr>
      </w:pPr>
      <w:r>
        <w:rPr>
          <w:rFonts w:ascii="Times New Roman" w:hAnsi="Times New Roman"/>
          <w:sz w:val="24"/>
          <w:szCs w:val="24"/>
        </w:rPr>
        <w:t>«</w:t>
      </w:r>
      <w:r w:rsidR="008717A5" w:rsidRPr="00211F4C">
        <w:rPr>
          <w:rFonts w:ascii="Times New Roman" w:hAnsi="Times New Roman"/>
          <w:sz w:val="24"/>
          <w:szCs w:val="24"/>
        </w:rPr>
        <w:t xml:space="preserve">Фрактофус – одна из наиболее распространенных окаменелостей в Великобритании, свидетельствующих о существовании в прошлом этих животных.  Он состоял из ветвящихся элементов, по 20 с каждой стороны. Каждая ветвь в точности повторяла своего родителя, начиная с микроскопического уровня. Это был простой, но очень эффективный способ построения тела. Благодаря тонко разделенным ветвям у организма была большая по площади поверхность, что позволяло ему впитывать питательные вещества напрямую, не имея рта и пищеварительного тракта. </w:t>
      </w:r>
    </w:p>
    <w:p w:rsidR="007C793D" w:rsidRDefault="008717A5">
      <w:pPr>
        <w:spacing w:line="240" w:lineRule="auto"/>
        <w:rPr>
          <w:rFonts w:ascii="Times New Roman" w:hAnsi="Times New Roman"/>
          <w:sz w:val="24"/>
          <w:szCs w:val="24"/>
        </w:rPr>
      </w:pPr>
      <w:r w:rsidRPr="00211F4C">
        <w:rPr>
          <w:rFonts w:ascii="Times New Roman" w:hAnsi="Times New Roman"/>
          <w:sz w:val="24"/>
          <w:szCs w:val="24"/>
        </w:rPr>
        <w:t>Используя фрактальный способ построении тела животные впервые в истории жизни на Земле стали крупными. Фрактальный способ оказался полезным для того, чтобы ранние организмы начали развиваться, потому что для создания одной особи требовался минимум генетическ</w:t>
      </w:r>
      <w:r w:rsidR="00524CA5">
        <w:rPr>
          <w:rFonts w:ascii="Times New Roman" w:hAnsi="Times New Roman"/>
          <w:sz w:val="24"/>
          <w:szCs w:val="24"/>
        </w:rPr>
        <w:t>ой информации</w:t>
      </w:r>
      <w:r w:rsidRPr="00211F4C">
        <w:rPr>
          <w:rFonts w:ascii="Times New Roman" w:hAnsi="Times New Roman"/>
          <w:sz w:val="24"/>
          <w:szCs w:val="24"/>
        </w:rPr>
        <w:t>. Фрактальные организмы исчезли после нескольких милл</w:t>
      </w:r>
      <w:r w:rsidR="007C793D">
        <w:rPr>
          <w:rFonts w:ascii="Times New Roman" w:hAnsi="Times New Roman"/>
          <w:sz w:val="24"/>
          <w:szCs w:val="24"/>
        </w:rPr>
        <w:t>ионов лет своего существования»</w:t>
      </w:r>
      <w:r w:rsidR="001E3FC1">
        <w:rPr>
          <w:rFonts w:ascii="Times New Roman" w:hAnsi="Times New Roman"/>
          <w:sz w:val="24"/>
          <w:szCs w:val="24"/>
        </w:rPr>
        <w:t>.</w:t>
      </w:r>
      <w:r w:rsidRPr="00211F4C">
        <w:rPr>
          <w:rFonts w:ascii="Times New Roman" w:hAnsi="Times New Roman"/>
          <w:sz w:val="24"/>
          <w:szCs w:val="24"/>
        </w:rPr>
        <w:t xml:space="preserve"> </w:t>
      </w:r>
    </w:p>
    <w:p w:rsidR="008717A5" w:rsidRDefault="008717A5">
      <w:pPr>
        <w:spacing w:line="240" w:lineRule="auto"/>
      </w:pPr>
      <w:r w:rsidRPr="00211F4C">
        <w:rPr>
          <w:rFonts w:ascii="Times New Roman" w:hAnsi="Times New Roman"/>
          <w:sz w:val="24"/>
          <w:szCs w:val="24"/>
        </w:rPr>
        <w:t>Т</w:t>
      </w:r>
      <w:r w:rsidR="007C793D">
        <w:rPr>
          <w:rFonts w:ascii="Times New Roman" w:hAnsi="Times New Roman"/>
          <w:sz w:val="24"/>
          <w:szCs w:val="24"/>
        </w:rPr>
        <w:t>аким образом,</w:t>
      </w:r>
      <w:r w:rsidRPr="00211F4C">
        <w:rPr>
          <w:rFonts w:ascii="Times New Roman" w:hAnsi="Times New Roman"/>
          <w:sz w:val="24"/>
          <w:szCs w:val="24"/>
        </w:rPr>
        <w:t xml:space="preserve"> Дэвид Аттенборо делает очень важное с на</w:t>
      </w:r>
      <w:r w:rsidR="007C793D">
        <w:rPr>
          <w:rFonts w:ascii="Times New Roman" w:hAnsi="Times New Roman"/>
          <w:sz w:val="24"/>
          <w:szCs w:val="24"/>
        </w:rPr>
        <w:t>шей точки зрение предположение, заключающееся в том, что</w:t>
      </w:r>
      <w:r w:rsidRPr="00211F4C">
        <w:rPr>
          <w:rFonts w:ascii="Times New Roman" w:hAnsi="Times New Roman"/>
          <w:sz w:val="24"/>
          <w:szCs w:val="24"/>
        </w:rPr>
        <w:t xml:space="preserve"> фрактальная структура у древних животных позволяла очень просто кодировать информацию об организме. Даже такое примитивное живое существо состояло из многих миллионов живых клеток. Фрактальная структура позволяла организовывать положение этих клеток в пространстве при пом</w:t>
      </w:r>
      <w:r w:rsidR="007C793D">
        <w:rPr>
          <w:rFonts w:ascii="Times New Roman" w:hAnsi="Times New Roman"/>
          <w:sz w:val="24"/>
          <w:szCs w:val="24"/>
        </w:rPr>
        <w:t>ощи нескольких простых команд.</w:t>
      </w:r>
      <w:r w:rsidR="007C793D">
        <w:rPr>
          <w:rStyle w:val="a9"/>
          <w:rFonts w:ascii="Times New Roman" w:hAnsi="Times New Roman"/>
          <w:sz w:val="24"/>
          <w:szCs w:val="24"/>
        </w:rPr>
        <w:footnoteReference w:id="3"/>
      </w:r>
    </w:p>
    <w:p w:rsidR="008717A5" w:rsidRDefault="008717A5">
      <w:pPr>
        <w:spacing w:line="240" w:lineRule="auto"/>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pPr>
        <w:spacing w:line="240" w:lineRule="auto"/>
        <w:jc w:val="center"/>
        <w:rPr>
          <w:b/>
          <w:bCs/>
        </w:rPr>
      </w:pPr>
    </w:p>
    <w:p w:rsidR="005762DD" w:rsidRDefault="005762DD" w:rsidP="00524CA5">
      <w:pPr>
        <w:spacing w:line="240" w:lineRule="auto"/>
        <w:ind w:firstLine="0"/>
        <w:rPr>
          <w:b/>
          <w:bCs/>
        </w:rPr>
      </w:pPr>
    </w:p>
    <w:p w:rsidR="008717A5" w:rsidRPr="005D673B" w:rsidRDefault="005762DD">
      <w:pPr>
        <w:spacing w:line="240" w:lineRule="auto"/>
        <w:jc w:val="center"/>
        <w:rPr>
          <w:rFonts w:ascii="Times New Roman" w:hAnsi="Times New Roman"/>
          <w:b/>
          <w:bCs/>
          <w:sz w:val="24"/>
          <w:szCs w:val="24"/>
        </w:rPr>
      </w:pPr>
      <w:r w:rsidRPr="005D673B">
        <w:rPr>
          <w:rFonts w:ascii="Times New Roman" w:hAnsi="Times New Roman"/>
          <w:b/>
          <w:bCs/>
          <w:sz w:val="24"/>
          <w:szCs w:val="24"/>
        </w:rPr>
        <w:t>б)</w:t>
      </w:r>
      <w:r w:rsidR="008717A5" w:rsidRPr="005D673B">
        <w:rPr>
          <w:rFonts w:ascii="Times New Roman" w:hAnsi="Times New Roman"/>
          <w:b/>
          <w:bCs/>
          <w:sz w:val="24"/>
          <w:szCs w:val="24"/>
        </w:rPr>
        <w:t xml:space="preserve"> Современные фрактальные организмы</w:t>
      </w:r>
    </w:p>
    <w:p w:rsidR="008717A5" w:rsidRPr="00211F4C" w:rsidRDefault="008717A5">
      <w:pPr>
        <w:rPr>
          <w:rFonts w:ascii="Times New Roman" w:hAnsi="Times New Roman"/>
          <w:sz w:val="24"/>
          <w:szCs w:val="24"/>
        </w:rPr>
      </w:pPr>
      <w:r w:rsidRPr="00211F4C">
        <w:rPr>
          <w:rFonts w:ascii="Times New Roman" w:hAnsi="Times New Roman"/>
          <w:sz w:val="24"/>
          <w:szCs w:val="24"/>
        </w:rPr>
        <w:t xml:space="preserve">С течением эволюции полностью фрактальные организмы прекратили свое существование, но фрактальность отдельных структур осталась. В настоящее время фрактальность можно встретить повсеместно. </w:t>
      </w:r>
    </w:p>
    <w:p w:rsidR="008717A5" w:rsidRDefault="008717A5"/>
    <w:p w:rsidR="008717A5" w:rsidRPr="00211F4C" w:rsidRDefault="008717A5">
      <w:pPr>
        <w:rPr>
          <w:rFonts w:ascii="Times New Roman" w:hAnsi="Times New Roman"/>
          <w:b/>
          <w:bCs/>
          <w:sz w:val="24"/>
          <w:szCs w:val="24"/>
        </w:rPr>
      </w:pPr>
      <w:r w:rsidRPr="005D673B">
        <w:rPr>
          <w:rFonts w:ascii="Times New Roman" w:hAnsi="Times New Roman"/>
          <w:b/>
          <w:bCs/>
          <w:sz w:val="24"/>
          <w:szCs w:val="24"/>
        </w:rPr>
        <w:t>Растения.</w:t>
      </w:r>
      <w:r>
        <w:rPr>
          <w:b/>
          <w:bCs/>
        </w:rPr>
        <w:t xml:space="preserve"> </w:t>
      </w:r>
      <w:r w:rsidRPr="00211F4C">
        <w:rPr>
          <w:rFonts w:ascii="Times New Roman" w:hAnsi="Times New Roman"/>
          <w:sz w:val="24"/>
          <w:szCs w:val="24"/>
        </w:rPr>
        <w:t xml:space="preserve">Жилка листа состоит из ксилемы (древесина) и флоэмы (луб). Ксилема выполняет функцию транспорта воды и минеральных веществ от корня к листьям (для фотосинтеза), а флоэма транспортирует органические вещества (полученные в результате фотосинтеза) от листьев к корню. </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У двудольных и однодольных растений жилкование листа разное. У двудольных растений жилкование подразделяется на пальчатое (клен, ревень) и перистое (дуб,</w:t>
      </w:r>
      <w:r w:rsidR="00524CA5">
        <w:rPr>
          <w:rFonts w:ascii="Times New Roman" w:hAnsi="Times New Roman"/>
          <w:sz w:val="24"/>
          <w:szCs w:val="24"/>
        </w:rPr>
        <w:t xml:space="preserve"> </w:t>
      </w:r>
      <w:r w:rsidRPr="00211F4C">
        <w:rPr>
          <w:rFonts w:ascii="Times New Roman" w:hAnsi="Times New Roman"/>
          <w:sz w:val="24"/>
          <w:szCs w:val="24"/>
        </w:rPr>
        <w:t>осина, липа) Наиболее яркие фрактальные свойства проявляются при перистом типе жилкования. Для фотосинтеза растению нужна вода,</w:t>
      </w:r>
      <w:r w:rsidR="00524CA5">
        <w:rPr>
          <w:rFonts w:ascii="Times New Roman" w:hAnsi="Times New Roman"/>
          <w:sz w:val="24"/>
          <w:szCs w:val="24"/>
        </w:rPr>
        <w:t xml:space="preserve"> </w:t>
      </w:r>
      <w:r w:rsidRPr="00211F4C">
        <w:rPr>
          <w:rFonts w:ascii="Times New Roman" w:hAnsi="Times New Roman"/>
          <w:sz w:val="24"/>
          <w:szCs w:val="24"/>
        </w:rPr>
        <w:t>а такой тип жилкования обеспечивает каждую клетку листа достаточным количеством воды, что способствует более быстрому протеканию химических процессов, в том числе и фотосинтеза.</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ab/>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Фрактальность можно наблюдать и у дихотомического ветвления побегов.</w:t>
      </w:r>
    </w:p>
    <w:p w:rsidR="008717A5" w:rsidRPr="00211F4C" w:rsidRDefault="005F0AA9">
      <w:pPr>
        <w:spacing w:line="240" w:lineRule="auto"/>
        <w:rPr>
          <w:rFonts w:ascii="Times New Roman" w:hAnsi="Times New Roman"/>
          <w:sz w:val="24"/>
          <w:szCs w:val="24"/>
        </w:rPr>
      </w:pPr>
      <w:r>
        <w:rPr>
          <w:rFonts w:ascii="Times New Roman" w:hAnsi="Times New Roman"/>
          <w:sz w:val="24"/>
          <w:szCs w:val="24"/>
        </w:rPr>
        <w:pict>
          <v:shape id="_x0000_i1029" type="#_x0000_t75" style="width:108.75pt;height:127.5pt" o:allowoverlap="f">
            <v:imagedata r:id="rId11" o:title=""/>
          </v:shape>
        </w:pict>
      </w:r>
    </w:p>
    <w:p w:rsidR="008717A5" w:rsidRPr="00211F4C" w:rsidRDefault="00524CA5">
      <w:pPr>
        <w:rPr>
          <w:rFonts w:ascii="Times New Roman" w:hAnsi="Times New Roman"/>
          <w:sz w:val="24"/>
          <w:szCs w:val="24"/>
        </w:rPr>
      </w:pPr>
      <w:r>
        <w:rPr>
          <w:rFonts w:ascii="Times New Roman" w:hAnsi="Times New Roman"/>
          <w:sz w:val="24"/>
          <w:szCs w:val="24"/>
        </w:rPr>
        <w:t>«Ветвление имеет большое</w:t>
      </w:r>
      <w:r w:rsidR="008717A5" w:rsidRPr="00211F4C">
        <w:rPr>
          <w:rFonts w:ascii="Times New Roman" w:hAnsi="Times New Roman"/>
          <w:sz w:val="24"/>
          <w:szCs w:val="24"/>
        </w:rPr>
        <w:t xml:space="preserve"> значение в жизни растения, увеличивая ассимилирующую поверхность (ассимиляция - совокупность процессов синтеза) и улучшая, таким образом, его питание. Вместе с этим нарастает и общее количество ме</w:t>
      </w:r>
      <w:r>
        <w:rPr>
          <w:rFonts w:ascii="Times New Roman" w:hAnsi="Times New Roman"/>
          <w:sz w:val="24"/>
          <w:szCs w:val="24"/>
        </w:rPr>
        <w:t>ристемы (образовательной ткани)</w:t>
      </w:r>
      <w:r w:rsidR="008717A5" w:rsidRPr="00211F4C">
        <w:rPr>
          <w:rFonts w:ascii="Times New Roman" w:hAnsi="Times New Roman"/>
          <w:sz w:val="24"/>
          <w:szCs w:val="24"/>
        </w:rPr>
        <w:t xml:space="preserve">. Так как меристема </w:t>
      </w:r>
      <w:r>
        <w:rPr>
          <w:rFonts w:ascii="Times New Roman" w:hAnsi="Times New Roman"/>
          <w:sz w:val="24"/>
          <w:szCs w:val="24"/>
        </w:rPr>
        <w:t>образуется</w:t>
      </w:r>
      <w:r w:rsidR="008717A5" w:rsidRPr="00211F4C">
        <w:rPr>
          <w:rFonts w:ascii="Times New Roman" w:hAnsi="Times New Roman"/>
          <w:sz w:val="24"/>
          <w:szCs w:val="24"/>
        </w:rPr>
        <w:t xml:space="preserve"> не сразу, растение всегда имеет "запас" этой ткани, используемые не только на естественное увеличение мощности побеговой системы, но и на восстановительные процесс</w:t>
      </w:r>
      <w:r>
        <w:rPr>
          <w:rFonts w:ascii="Times New Roman" w:hAnsi="Times New Roman"/>
          <w:sz w:val="24"/>
          <w:szCs w:val="24"/>
        </w:rPr>
        <w:t>ы после какого-либо повреждения».</w:t>
      </w:r>
      <w:r>
        <w:rPr>
          <w:rStyle w:val="a9"/>
          <w:rFonts w:ascii="Times New Roman" w:hAnsi="Times New Roman"/>
          <w:sz w:val="24"/>
          <w:szCs w:val="24"/>
        </w:rPr>
        <w:footnoteReference w:id="4"/>
      </w:r>
    </w:p>
    <w:p w:rsidR="008717A5" w:rsidRPr="00211F4C" w:rsidRDefault="008717A5">
      <w:pPr>
        <w:spacing w:line="240" w:lineRule="auto"/>
        <w:rPr>
          <w:rFonts w:ascii="Times New Roman" w:hAnsi="Times New Roman"/>
          <w:sz w:val="24"/>
          <w:szCs w:val="24"/>
        </w:rPr>
      </w:pPr>
    </w:p>
    <w:p w:rsidR="008717A5" w:rsidRPr="001E3FC1" w:rsidRDefault="008717A5">
      <w:pPr>
        <w:spacing w:line="240" w:lineRule="auto"/>
        <w:rPr>
          <w:b/>
          <w:bCs/>
        </w:rPr>
      </w:pPr>
      <w:r w:rsidRPr="00211F4C">
        <w:rPr>
          <w:rFonts w:ascii="Times New Roman" w:hAnsi="Times New Roman"/>
          <w:b/>
          <w:bCs/>
          <w:sz w:val="24"/>
          <w:szCs w:val="24"/>
        </w:rPr>
        <w:t xml:space="preserve">Животные. </w:t>
      </w:r>
      <w:r w:rsidR="001E3FC1">
        <w:rPr>
          <w:rFonts w:ascii="Times New Roman" w:hAnsi="Times New Roman"/>
          <w:b/>
          <w:bCs/>
          <w:sz w:val="24"/>
          <w:szCs w:val="24"/>
        </w:rPr>
        <w:t>«</w:t>
      </w:r>
      <w:r w:rsidRPr="00211F4C">
        <w:rPr>
          <w:rFonts w:ascii="Times New Roman" w:hAnsi="Times New Roman"/>
          <w:sz w:val="24"/>
          <w:szCs w:val="24"/>
        </w:rPr>
        <w:t>Любой орган животного в норме также имеет квазифрактальную (почти фрактальную) структуру, даже если внешне не выглядит фрактализованным. Каждая живая клетка многоклеточного образования должна непрерывно потреблять кислород, питательные вещества, избавляться от углекислого газа и продуктов обмена. Одним словом, она должна достаточно свободно контактировать с внешней средой, чтобы обмениваться с ней веществом и энергией. Для внутренней среды организма функцию внешней среды выполняет кровеносная система, она осуществляет газообмен, обмен питательными веществами, информационными молекулами, управляющими деятельностью клеток, в кровь сбрасываются продукты обмена. Обмен между кровеносной системой и внутренней средой организма осуществляется через двумерную поверхность эндотелия капилляров, то есть через плоскость. Чем больше площадь обмена, то есть площадь эндотелия капилляров, тем обмен интенсивнее, тем большее количество продуктов обмена может быть перенесено через неё за единицу времени. Наиболее эффективно заполнить трёхмерный объём двумерной плоскостью, как упоминалось ранее, можно фрактальной укладкой этой плоскости внутри заданного объёма. Фрактальная укладка позволяет достичь изгибами или ветвлениями фрактальной самоподобной двумерной структуры, заполняющей трёхмерное пространство, каждой клетки, каждого участка внутри заполняемого ею объёма. Кровеносная система опутывает квазифрактальной капиллярной сетью внутренний объём каждого органа организма животного так, что в непосредственной близости от каждой клетки находится капилляр, через который происходит обмен клетки с окружающей средой. Кровеносная система организма и каждого отдельного о</w:t>
      </w:r>
      <w:r w:rsidR="001E3FC1">
        <w:rPr>
          <w:rFonts w:ascii="Times New Roman" w:hAnsi="Times New Roman"/>
          <w:sz w:val="24"/>
          <w:szCs w:val="24"/>
        </w:rPr>
        <w:t>ргана квазифрактальна</w:t>
      </w:r>
      <w:r w:rsidRPr="00211F4C">
        <w:rPr>
          <w:rFonts w:ascii="Times New Roman" w:hAnsi="Times New Roman"/>
          <w:sz w:val="24"/>
          <w:szCs w:val="24"/>
        </w:rPr>
        <w:t>. Но, если рассматривать кровеносную систему как внешнее, относительно самого органа, пространство, например, если удалить из органа кровеносную систему, то и сам орган, разделённый на сегменты пространством, занимаемым ранее кровеносной системой, будет также представлять собой квазифрактал. Обобщая, можно сказать, что структура всякого достаточно большого многоклеточного органа всегда квазифрактальна, так как только через квазифрактальную организацию можно добиться эффективного обмена каждой клет</w:t>
      </w:r>
      <w:r w:rsidR="001E3FC1">
        <w:rPr>
          <w:rFonts w:ascii="Times New Roman" w:hAnsi="Times New Roman"/>
          <w:sz w:val="24"/>
          <w:szCs w:val="24"/>
        </w:rPr>
        <w:t>ки органа с окружающей средой».</w:t>
      </w:r>
      <w:r w:rsidR="001E3FC1">
        <w:rPr>
          <w:rStyle w:val="a9"/>
          <w:rFonts w:ascii="Times New Roman" w:hAnsi="Times New Roman"/>
          <w:sz w:val="24"/>
          <w:szCs w:val="24"/>
        </w:rPr>
        <w:footnoteReference w:id="5"/>
      </w:r>
    </w:p>
    <w:p w:rsidR="008717A5" w:rsidRDefault="008717A5">
      <w:pPr>
        <w:spacing w:line="240" w:lineRule="auto"/>
      </w:pPr>
    </w:p>
    <w:p w:rsidR="008717A5" w:rsidRDefault="008717A5">
      <w:pPr>
        <w:spacing w:line="240" w:lineRule="auto"/>
      </w:pPr>
    </w:p>
    <w:p w:rsidR="00C3150F" w:rsidRDefault="00C3150F">
      <w:pPr>
        <w:spacing w:line="240" w:lineRule="auto"/>
      </w:pPr>
    </w:p>
    <w:p w:rsidR="00C3150F" w:rsidRPr="00C3150F" w:rsidRDefault="00C3150F">
      <w:pPr>
        <w:spacing w:line="240" w:lineRule="auto"/>
      </w:pPr>
    </w:p>
    <w:p w:rsidR="00C3150F" w:rsidRDefault="00C3150F">
      <w:pPr>
        <w:spacing w:line="240" w:lineRule="auto"/>
      </w:pPr>
    </w:p>
    <w:p w:rsidR="00C3150F" w:rsidRDefault="00C3150F">
      <w:pPr>
        <w:spacing w:line="240" w:lineRule="auto"/>
      </w:pPr>
      <w:r>
        <w:t xml:space="preserve"> </w:t>
      </w:r>
    </w:p>
    <w:p w:rsidR="00C3150F" w:rsidRPr="00E61503" w:rsidRDefault="008D5EBF" w:rsidP="00E61503">
      <w:pPr>
        <w:spacing w:line="240" w:lineRule="auto"/>
        <w:rPr>
          <w:u w:val="single"/>
        </w:rPr>
      </w:pPr>
      <w:r>
        <w:rPr>
          <w:rFonts w:ascii="Times New Roman" w:hAnsi="Times New Roman"/>
        </w:rPr>
        <w:br/>
      </w:r>
      <w:r>
        <w:rPr>
          <w:rFonts w:ascii="Times New Roman" w:hAnsi="Times New Roman"/>
        </w:rPr>
        <w:br/>
      </w:r>
    </w:p>
    <w:p w:rsidR="008717A5" w:rsidRPr="005D673B" w:rsidRDefault="008717A5" w:rsidP="005762DD">
      <w:pPr>
        <w:pageBreakBefore/>
        <w:spacing w:line="240" w:lineRule="auto"/>
        <w:jc w:val="center"/>
        <w:rPr>
          <w:rFonts w:ascii="Times New Roman" w:hAnsi="Times New Roman"/>
          <w:sz w:val="24"/>
          <w:szCs w:val="24"/>
        </w:rPr>
      </w:pPr>
      <w:r w:rsidRPr="005762DD">
        <w:rPr>
          <w:rFonts w:ascii="Times New Roman" w:hAnsi="Times New Roman"/>
          <w:b/>
          <w:bCs/>
          <w:sz w:val="24"/>
          <w:szCs w:val="24"/>
        </w:rPr>
        <w:t>2.3 Механизм возникновения фрактальных структур в математике. Возможность кодирования фрактала при помощи малого кода</w:t>
      </w:r>
      <w:r w:rsidR="005D673B">
        <w:rPr>
          <w:rFonts w:ascii="Times New Roman" w:hAnsi="Times New Roman"/>
          <w:b/>
          <w:bCs/>
          <w:sz w:val="24"/>
          <w:szCs w:val="24"/>
        </w:rPr>
        <w:t>.</w:t>
      </w:r>
    </w:p>
    <w:p w:rsidR="0006506F" w:rsidRPr="001D0BB7" w:rsidRDefault="00E61503" w:rsidP="00211F4C">
      <w:pPr>
        <w:rPr>
          <w:rFonts w:ascii="Times New Roman" w:hAnsi="Times New Roman"/>
          <w:color w:val="auto"/>
          <w:sz w:val="24"/>
          <w:szCs w:val="24"/>
        </w:rPr>
      </w:pPr>
      <w:r w:rsidRPr="00E61503">
        <w:rPr>
          <w:rFonts w:ascii="Times New Roman" w:hAnsi="Times New Roman"/>
          <w:sz w:val="24"/>
          <w:szCs w:val="24"/>
        </w:rPr>
        <w:t xml:space="preserve">Итак, существует 2 основных группы </w:t>
      </w:r>
      <w:r w:rsidR="0006506F">
        <w:rPr>
          <w:rFonts w:ascii="Times New Roman" w:hAnsi="Times New Roman"/>
          <w:sz w:val="24"/>
          <w:szCs w:val="24"/>
        </w:rPr>
        <w:t xml:space="preserve"> </w:t>
      </w:r>
      <w:r w:rsidR="0006506F" w:rsidRPr="001D0BB7">
        <w:rPr>
          <w:rFonts w:ascii="Times New Roman" w:hAnsi="Times New Roman"/>
          <w:color w:val="auto"/>
          <w:sz w:val="24"/>
          <w:szCs w:val="24"/>
        </w:rPr>
        <w:t xml:space="preserve">математических </w:t>
      </w:r>
      <w:r w:rsidRPr="001D0BB7">
        <w:rPr>
          <w:rFonts w:ascii="Times New Roman" w:hAnsi="Times New Roman"/>
          <w:color w:val="auto"/>
          <w:sz w:val="24"/>
          <w:szCs w:val="24"/>
        </w:rPr>
        <w:t>фракталов: алгебраические, основанные на определенной зависимости, и геометрические, суть которых в многократном повторении определенных алгоритмов</w:t>
      </w:r>
      <w:r w:rsidR="0006506F" w:rsidRPr="001D0BB7">
        <w:rPr>
          <w:rFonts w:ascii="Times New Roman" w:hAnsi="Times New Roman"/>
          <w:color w:val="auto"/>
          <w:sz w:val="24"/>
          <w:szCs w:val="24"/>
        </w:rPr>
        <w:t xml:space="preserve"> при построении фрактала, причем эти алгоритмы повторяются все в меньшем масштабе</w:t>
      </w:r>
      <w:r w:rsidR="00725EB5" w:rsidRPr="001D0BB7">
        <w:rPr>
          <w:rFonts w:ascii="Times New Roman" w:hAnsi="Times New Roman"/>
          <w:color w:val="auto"/>
          <w:sz w:val="24"/>
          <w:szCs w:val="24"/>
        </w:rPr>
        <w:t xml:space="preserve">. Оба эти принципа теоретически могут </w:t>
      </w:r>
      <w:r w:rsidR="0006506F" w:rsidRPr="001D0BB7">
        <w:rPr>
          <w:rFonts w:ascii="Times New Roman" w:hAnsi="Times New Roman"/>
          <w:color w:val="auto"/>
          <w:sz w:val="24"/>
          <w:szCs w:val="24"/>
        </w:rPr>
        <w:t>реализовываться</w:t>
      </w:r>
      <w:r w:rsidR="00725EB5" w:rsidRPr="001D0BB7">
        <w:rPr>
          <w:rFonts w:ascii="Times New Roman" w:hAnsi="Times New Roman"/>
          <w:color w:val="auto"/>
          <w:sz w:val="24"/>
          <w:szCs w:val="24"/>
        </w:rPr>
        <w:t xml:space="preserve"> в природе</w:t>
      </w:r>
      <w:r w:rsidR="0006506F" w:rsidRPr="001D0BB7">
        <w:rPr>
          <w:rFonts w:ascii="Times New Roman" w:hAnsi="Times New Roman"/>
          <w:color w:val="auto"/>
          <w:sz w:val="24"/>
          <w:szCs w:val="24"/>
        </w:rPr>
        <w:t>.</w:t>
      </w:r>
      <w:r w:rsidR="00725EB5" w:rsidRPr="001D0BB7">
        <w:rPr>
          <w:rFonts w:ascii="Times New Roman" w:hAnsi="Times New Roman"/>
          <w:color w:val="auto"/>
          <w:sz w:val="24"/>
          <w:szCs w:val="24"/>
        </w:rPr>
        <w:t xml:space="preserve"> Алгебраический механизм</w:t>
      </w:r>
      <w:r w:rsidR="0006506F" w:rsidRPr="001D0BB7">
        <w:rPr>
          <w:rFonts w:ascii="Times New Roman" w:hAnsi="Times New Roman"/>
          <w:color w:val="auto"/>
          <w:sz w:val="24"/>
          <w:szCs w:val="24"/>
        </w:rPr>
        <w:t xml:space="preserve"> образования фрактальных структур в живых организмах</w:t>
      </w:r>
      <w:r w:rsidR="00725EB5" w:rsidRPr="001D0BB7">
        <w:rPr>
          <w:rFonts w:ascii="Times New Roman" w:hAnsi="Times New Roman"/>
          <w:color w:val="auto"/>
          <w:sz w:val="24"/>
          <w:szCs w:val="24"/>
        </w:rPr>
        <w:t xml:space="preserve"> может </w:t>
      </w:r>
      <w:r w:rsidR="0006506F" w:rsidRPr="001D0BB7">
        <w:rPr>
          <w:rFonts w:ascii="Times New Roman" w:hAnsi="Times New Roman"/>
          <w:color w:val="auto"/>
          <w:sz w:val="24"/>
          <w:szCs w:val="24"/>
        </w:rPr>
        <w:t>возникать</w:t>
      </w:r>
      <w:r w:rsidR="00725EB5" w:rsidRPr="001D0BB7">
        <w:rPr>
          <w:rFonts w:ascii="Times New Roman" w:hAnsi="Times New Roman"/>
          <w:color w:val="auto"/>
          <w:sz w:val="24"/>
          <w:szCs w:val="24"/>
        </w:rPr>
        <w:t xml:space="preserve"> из-за </w:t>
      </w:r>
      <w:r w:rsidR="0006506F" w:rsidRPr="001D0BB7">
        <w:rPr>
          <w:rFonts w:ascii="Times New Roman" w:hAnsi="Times New Roman"/>
          <w:color w:val="auto"/>
          <w:sz w:val="24"/>
          <w:szCs w:val="24"/>
        </w:rPr>
        <w:t>их чрезвычайной чувствительности ко многим</w:t>
      </w:r>
      <w:r w:rsidR="00725EB5" w:rsidRPr="001D0BB7">
        <w:rPr>
          <w:rFonts w:ascii="Times New Roman" w:hAnsi="Times New Roman"/>
          <w:color w:val="auto"/>
          <w:sz w:val="24"/>
          <w:szCs w:val="24"/>
        </w:rPr>
        <w:t xml:space="preserve"> фактор</w:t>
      </w:r>
      <w:r w:rsidR="0006506F" w:rsidRPr="001D0BB7">
        <w:rPr>
          <w:rFonts w:ascii="Times New Roman" w:hAnsi="Times New Roman"/>
          <w:color w:val="auto"/>
          <w:sz w:val="24"/>
          <w:szCs w:val="24"/>
        </w:rPr>
        <w:t>ам (любой живой организм является нелинейной системой)</w:t>
      </w:r>
      <w:r w:rsidR="00725EB5" w:rsidRPr="001D0BB7">
        <w:rPr>
          <w:rFonts w:ascii="Times New Roman" w:hAnsi="Times New Roman"/>
          <w:color w:val="auto"/>
          <w:sz w:val="24"/>
          <w:szCs w:val="24"/>
        </w:rPr>
        <w:t>. Но мы не собираемся глубоко изучать алгебраически фракталы,</w:t>
      </w:r>
      <w:r w:rsidR="0006506F" w:rsidRPr="001D0BB7">
        <w:rPr>
          <w:rFonts w:ascii="Times New Roman" w:hAnsi="Times New Roman"/>
          <w:color w:val="auto"/>
          <w:sz w:val="24"/>
          <w:szCs w:val="24"/>
        </w:rPr>
        <w:t xml:space="preserve"> так как для этого у нас не хватает</w:t>
      </w:r>
      <w:r w:rsidR="001D0BB7" w:rsidRPr="001D0BB7">
        <w:rPr>
          <w:rFonts w:ascii="Times New Roman" w:hAnsi="Times New Roman"/>
          <w:color w:val="auto"/>
          <w:sz w:val="24"/>
          <w:szCs w:val="24"/>
        </w:rPr>
        <w:t>,</w:t>
      </w:r>
      <w:r w:rsidR="0006506F" w:rsidRPr="001D0BB7">
        <w:rPr>
          <w:rFonts w:ascii="Times New Roman" w:hAnsi="Times New Roman"/>
          <w:color w:val="auto"/>
          <w:sz w:val="24"/>
          <w:szCs w:val="24"/>
        </w:rPr>
        <w:t xml:space="preserve"> ни математических, ни биологических знаний. </w:t>
      </w:r>
    </w:p>
    <w:p w:rsidR="00E61503" w:rsidRDefault="0006506F" w:rsidP="00211F4C">
      <w:r w:rsidRPr="001D0BB7">
        <w:rPr>
          <w:rFonts w:ascii="Times New Roman" w:hAnsi="Times New Roman"/>
          <w:color w:val="auto"/>
          <w:sz w:val="24"/>
          <w:szCs w:val="24"/>
        </w:rPr>
        <w:t xml:space="preserve">Рассмотрим более подробно второй способ образования фрактальных структур – геометрический. </w:t>
      </w:r>
      <w:r w:rsidR="00725EB5" w:rsidRPr="001D0BB7">
        <w:rPr>
          <w:rFonts w:ascii="Times New Roman" w:hAnsi="Times New Roman"/>
          <w:color w:val="auto"/>
          <w:sz w:val="24"/>
          <w:szCs w:val="24"/>
        </w:rPr>
        <w:t xml:space="preserve"> </w:t>
      </w:r>
      <w:r w:rsidRPr="001D0BB7">
        <w:rPr>
          <w:rFonts w:ascii="Times New Roman" w:hAnsi="Times New Roman"/>
          <w:color w:val="auto"/>
          <w:sz w:val="24"/>
          <w:szCs w:val="24"/>
        </w:rPr>
        <w:t>С</w:t>
      </w:r>
      <w:r w:rsidR="00725EB5" w:rsidRPr="001D0BB7">
        <w:rPr>
          <w:rFonts w:ascii="Times New Roman" w:hAnsi="Times New Roman"/>
          <w:color w:val="auto"/>
          <w:sz w:val="24"/>
          <w:szCs w:val="24"/>
        </w:rPr>
        <w:t>лож</w:t>
      </w:r>
      <w:r w:rsidRPr="001D0BB7">
        <w:rPr>
          <w:rFonts w:ascii="Times New Roman" w:hAnsi="Times New Roman"/>
          <w:color w:val="auto"/>
          <w:sz w:val="24"/>
          <w:szCs w:val="24"/>
        </w:rPr>
        <w:t>ная структура живых организмов в процессе роста</w:t>
      </w:r>
      <w:r w:rsidR="00725EB5" w:rsidRPr="001D0BB7">
        <w:rPr>
          <w:rFonts w:ascii="Times New Roman" w:hAnsi="Times New Roman"/>
          <w:color w:val="auto"/>
          <w:sz w:val="24"/>
          <w:szCs w:val="24"/>
        </w:rPr>
        <w:t xml:space="preserve"> требует </w:t>
      </w:r>
      <w:r w:rsidRPr="001D0BB7">
        <w:rPr>
          <w:rFonts w:ascii="Times New Roman" w:hAnsi="Times New Roman"/>
          <w:color w:val="auto"/>
          <w:sz w:val="24"/>
          <w:szCs w:val="24"/>
        </w:rPr>
        <w:t xml:space="preserve">последовательного </w:t>
      </w:r>
      <w:r w:rsidR="00725EB5" w:rsidRPr="001D0BB7">
        <w:rPr>
          <w:rFonts w:ascii="Times New Roman" w:hAnsi="Times New Roman"/>
          <w:color w:val="auto"/>
          <w:sz w:val="24"/>
          <w:szCs w:val="24"/>
        </w:rPr>
        <w:t>разворачивани</w:t>
      </w:r>
      <w:r w:rsidRPr="001D0BB7">
        <w:rPr>
          <w:rFonts w:ascii="Times New Roman" w:hAnsi="Times New Roman"/>
          <w:color w:val="auto"/>
          <w:sz w:val="24"/>
          <w:szCs w:val="24"/>
        </w:rPr>
        <w:t>я.</w:t>
      </w:r>
      <w:r w:rsidR="00725EB5" w:rsidRPr="001D0BB7">
        <w:rPr>
          <w:rFonts w:ascii="Times New Roman" w:hAnsi="Times New Roman"/>
          <w:color w:val="auto"/>
          <w:sz w:val="24"/>
          <w:szCs w:val="24"/>
        </w:rPr>
        <w:t xml:space="preserve"> </w:t>
      </w:r>
      <w:r w:rsidR="00D3358F" w:rsidRPr="001D0BB7">
        <w:rPr>
          <w:rFonts w:ascii="Times New Roman" w:hAnsi="Times New Roman"/>
          <w:color w:val="auto"/>
          <w:sz w:val="24"/>
          <w:szCs w:val="24"/>
        </w:rPr>
        <w:t>Такое разворачивание можно организовать по алгоритму создания ге</w:t>
      </w:r>
      <w:r w:rsidR="00725EB5" w:rsidRPr="001D0BB7">
        <w:rPr>
          <w:rFonts w:ascii="Times New Roman" w:hAnsi="Times New Roman"/>
          <w:color w:val="auto"/>
          <w:sz w:val="24"/>
          <w:szCs w:val="24"/>
        </w:rPr>
        <w:t xml:space="preserve">ометрических фракталов. </w:t>
      </w:r>
      <w:r w:rsidR="00D3358F" w:rsidRPr="001D0BB7">
        <w:rPr>
          <w:rFonts w:ascii="Times New Roman" w:hAnsi="Times New Roman"/>
          <w:color w:val="auto"/>
          <w:sz w:val="24"/>
          <w:szCs w:val="24"/>
        </w:rPr>
        <w:t>Такая организация дает два основных преимущества: с</w:t>
      </w:r>
      <w:r w:rsidR="00725EB5" w:rsidRPr="001D0BB7">
        <w:rPr>
          <w:rFonts w:ascii="Times New Roman" w:hAnsi="Times New Roman"/>
          <w:color w:val="auto"/>
          <w:sz w:val="24"/>
          <w:szCs w:val="24"/>
        </w:rPr>
        <w:t xml:space="preserve"> одной стороны, прост</w:t>
      </w:r>
      <w:r w:rsidR="00D3358F" w:rsidRPr="001D0BB7">
        <w:rPr>
          <w:rFonts w:ascii="Times New Roman" w:hAnsi="Times New Roman"/>
          <w:color w:val="auto"/>
          <w:sz w:val="24"/>
          <w:szCs w:val="24"/>
        </w:rPr>
        <w:t>ота организации</w:t>
      </w:r>
      <w:r w:rsidR="00725EB5" w:rsidRPr="001D0BB7">
        <w:rPr>
          <w:rFonts w:ascii="Times New Roman" w:hAnsi="Times New Roman"/>
          <w:color w:val="auto"/>
          <w:sz w:val="24"/>
          <w:szCs w:val="24"/>
        </w:rPr>
        <w:t>, с другой – возможность описать сложную систему несколькими командами (алгоритмом)</w:t>
      </w:r>
      <w:r w:rsidR="00D3358F" w:rsidRPr="001D0BB7">
        <w:rPr>
          <w:rFonts w:ascii="Times New Roman" w:hAnsi="Times New Roman"/>
          <w:color w:val="auto"/>
          <w:sz w:val="24"/>
          <w:szCs w:val="24"/>
        </w:rPr>
        <w:t xml:space="preserve"> ее создания</w:t>
      </w:r>
      <w:r w:rsidR="00725EB5" w:rsidRPr="001D0BB7">
        <w:rPr>
          <w:rFonts w:ascii="Times New Roman" w:hAnsi="Times New Roman"/>
          <w:color w:val="auto"/>
          <w:sz w:val="24"/>
          <w:szCs w:val="24"/>
        </w:rPr>
        <w:t>.</w:t>
      </w:r>
      <w:r w:rsidR="00725EB5">
        <w:rPr>
          <w:rFonts w:ascii="Times New Roman" w:hAnsi="Times New Roman"/>
          <w:sz w:val="24"/>
          <w:szCs w:val="24"/>
        </w:rPr>
        <w:t xml:space="preserve"> </w:t>
      </w:r>
    </w:p>
    <w:p w:rsidR="00D3358F" w:rsidRDefault="00D3358F" w:rsidP="00211F4C">
      <w:pPr>
        <w:rPr>
          <w:rFonts w:ascii="Times New Roman" w:hAnsi="Times New Roman"/>
          <w:sz w:val="24"/>
          <w:szCs w:val="24"/>
        </w:rPr>
      </w:pPr>
      <w:r>
        <w:rPr>
          <w:rFonts w:ascii="Times New Roman" w:hAnsi="Times New Roman"/>
          <w:sz w:val="24"/>
          <w:szCs w:val="24"/>
        </w:rPr>
        <w:t>Как уже было сказано, ф</w:t>
      </w:r>
      <w:r w:rsidR="008717A5" w:rsidRPr="00211F4C">
        <w:rPr>
          <w:rFonts w:ascii="Times New Roman" w:hAnsi="Times New Roman"/>
          <w:sz w:val="24"/>
          <w:szCs w:val="24"/>
        </w:rPr>
        <w:t xml:space="preserve">рактальные объекты примечательны тем, что они кодируются при помощи всего нескольких операций, которые и описывают самоподобие объекта. </w:t>
      </w:r>
      <w:r>
        <w:rPr>
          <w:rFonts w:ascii="Times New Roman" w:hAnsi="Times New Roman"/>
          <w:sz w:val="24"/>
          <w:szCs w:val="24"/>
        </w:rPr>
        <w:t xml:space="preserve">Значит и в случае биологического фрактального организма генетическая информация, достаточная для разворачивания такой системы, будет состоять всего из нескольких команд. </w:t>
      </w:r>
      <w:r w:rsidR="008717A5" w:rsidRPr="00211F4C">
        <w:rPr>
          <w:rFonts w:ascii="Times New Roman" w:hAnsi="Times New Roman"/>
          <w:sz w:val="24"/>
          <w:szCs w:val="24"/>
        </w:rPr>
        <w:t xml:space="preserve">В природных фрактальных объектах можно заметить, что самоподобие строится от маленьких элементов к большим. </w:t>
      </w:r>
    </w:p>
    <w:p w:rsidR="00D3358F" w:rsidRDefault="00D3358F" w:rsidP="00D3358F">
      <w:pPr>
        <w:rPr>
          <w:rFonts w:ascii="Times New Roman" w:hAnsi="Times New Roman"/>
          <w:sz w:val="24"/>
          <w:szCs w:val="24"/>
        </w:rPr>
      </w:pPr>
      <w:r>
        <w:rPr>
          <w:rFonts w:ascii="Times New Roman" w:hAnsi="Times New Roman"/>
          <w:sz w:val="24"/>
          <w:szCs w:val="24"/>
        </w:rPr>
        <w:t xml:space="preserve">Рассмотрим, как могут выглядеть такие </w:t>
      </w:r>
      <w:r w:rsidR="00F74CBF">
        <w:rPr>
          <w:rFonts w:ascii="Times New Roman" w:hAnsi="Times New Roman"/>
          <w:sz w:val="24"/>
          <w:szCs w:val="24"/>
        </w:rPr>
        <w:t>«</w:t>
      </w:r>
      <w:r>
        <w:rPr>
          <w:rFonts w:ascii="Times New Roman" w:hAnsi="Times New Roman"/>
          <w:sz w:val="24"/>
          <w:szCs w:val="24"/>
        </w:rPr>
        <w:t>генетические команды</w:t>
      </w:r>
      <w:r w:rsidR="00F74CBF">
        <w:rPr>
          <w:rFonts w:ascii="Times New Roman" w:hAnsi="Times New Roman"/>
          <w:sz w:val="24"/>
          <w:szCs w:val="24"/>
        </w:rPr>
        <w:t>»</w:t>
      </w:r>
      <w:r>
        <w:rPr>
          <w:rFonts w:ascii="Times New Roman" w:hAnsi="Times New Roman"/>
          <w:sz w:val="24"/>
          <w:szCs w:val="24"/>
        </w:rPr>
        <w:t xml:space="preserve"> в простой математической модели развития такого фрактального объекта.</w:t>
      </w:r>
    </w:p>
    <w:p w:rsidR="008717A5" w:rsidRPr="00211F4C" w:rsidRDefault="005F0AA9" w:rsidP="00D3358F">
      <w:pPr>
        <w:rPr>
          <w:rFonts w:ascii="Times New Roman" w:hAnsi="Times New Roman"/>
          <w:sz w:val="24"/>
          <w:szCs w:val="24"/>
        </w:rPr>
      </w:pPr>
      <w:r>
        <w:pict>
          <v:shape id="_x0000_i1030" type="#_x0000_t75" style="width:141.75pt;height:174.75pt">
            <v:imagedata r:id="rId12" o:title="рис3"/>
          </v:shape>
        </w:pict>
      </w:r>
    </w:p>
    <w:p w:rsidR="008717A5" w:rsidRPr="005D673B" w:rsidRDefault="008717A5">
      <w:pPr>
        <w:spacing w:line="240" w:lineRule="auto"/>
        <w:rPr>
          <w:rFonts w:ascii="Times New Roman" w:hAnsi="Times New Roman"/>
          <w:b/>
          <w:bCs/>
          <w:sz w:val="24"/>
          <w:szCs w:val="24"/>
        </w:rPr>
      </w:pPr>
      <w:r w:rsidRPr="005D673B">
        <w:rPr>
          <w:rFonts w:ascii="Times New Roman" w:hAnsi="Times New Roman"/>
          <w:b/>
          <w:bCs/>
          <w:sz w:val="24"/>
          <w:szCs w:val="24"/>
        </w:rPr>
        <w:t>Рис.4</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Рассмотрим, как можно запрограммировать построение фрактальной</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структуры, изображенной на рисунке 4.</w:t>
      </w:r>
      <w:r w:rsidR="00D3358F">
        <w:rPr>
          <w:rFonts w:ascii="Times New Roman" w:hAnsi="Times New Roman"/>
          <w:sz w:val="24"/>
          <w:szCs w:val="24"/>
        </w:rPr>
        <w:t>(ветвление повторяется на более мелком уровне</w:t>
      </w:r>
      <w:r w:rsidR="00595C14">
        <w:rPr>
          <w:rFonts w:ascii="Times New Roman" w:hAnsi="Times New Roman"/>
          <w:sz w:val="24"/>
          <w:szCs w:val="24"/>
        </w:rPr>
        <w:t>).</w:t>
      </w:r>
    </w:p>
    <w:p w:rsidR="008717A5" w:rsidRPr="00211F4C" w:rsidRDefault="008717A5">
      <w:pPr>
        <w:spacing w:line="240" w:lineRule="auto"/>
        <w:rPr>
          <w:rFonts w:ascii="Times New Roman" w:hAnsi="Times New Roman"/>
          <w:sz w:val="24"/>
          <w:szCs w:val="24"/>
        </w:rPr>
      </w:pP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1.</w:t>
      </w:r>
      <w:r w:rsidR="00595C14">
        <w:rPr>
          <w:rFonts w:ascii="Times New Roman" w:hAnsi="Times New Roman"/>
          <w:sz w:val="24"/>
          <w:szCs w:val="24"/>
        </w:rPr>
        <w:t xml:space="preserve"> </w:t>
      </w:r>
      <w:r w:rsidRPr="00211F4C">
        <w:rPr>
          <w:rFonts w:ascii="Times New Roman" w:hAnsi="Times New Roman"/>
          <w:sz w:val="24"/>
          <w:szCs w:val="24"/>
        </w:rPr>
        <w:t>Взять отрезок минимальной длины.</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2.</w:t>
      </w:r>
      <w:r w:rsidR="00595C14">
        <w:rPr>
          <w:rFonts w:ascii="Times New Roman" w:hAnsi="Times New Roman"/>
          <w:sz w:val="24"/>
          <w:szCs w:val="24"/>
        </w:rPr>
        <w:t xml:space="preserve"> </w:t>
      </w:r>
      <w:r w:rsidRPr="00211F4C">
        <w:rPr>
          <w:rFonts w:ascii="Times New Roman" w:hAnsi="Times New Roman"/>
          <w:sz w:val="24"/>
          <w:szCs w:val="24"/>
        </w:rPr>
        <w:t>Начать увеличивать имеющуюся фигуру.</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3.</w:t>
      </w:r>
      <w:r w:rsidR="00595C14">
        <w:rPr>
          <w:rFonts w:ascii="Times New Roman" w:hAnsi="Times New Roman"/>
          <w:sz w:val="24"/>
          <w:szCs w:val="24"/>
        </w:rPr>
        <w:t xml:space="preserve"> </w:t>
      </w:r>
      <w:r w:rsidRPr="00211F4C">
        <w:rPr>
          <w:rFonts w:ascii="Times New Roman" w:hAnsi="Times New Roman"/>
          <w:sz w:val="24"/>
          <w:szCs w:val="24"/>
        </w:rPr>
        <w:t>При достижении какого-либо элемента фигуры длины равной  трем</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минимальным, построение двух отрезков, направленных перпендикулярно</w:t>
      </w:r>
    </w:p>
    <w:p w:rsidR="008717A5" w:rsidRPr="00211F4C" w:rsidRDefault="008717A5" w:rsidP="00C02ECA">
      <w:pPr>
        <w:spacing w:line="240" w:lineRule="auto"/>
        <w:ind w:left="720" w:firstLine="0"/>
        <w:rPr>
          <w:rFonts w:ascii="Times New Roman" w:hAnsi="Times New Roman"/>
          <w:sz w:val="24"/>
          <w:szCs w:val="24"/>
        </w:rPr>
      </w:pPr>
      <w:r w:rsidRPr="00211F4C">
        <w:rPr>
          <w:rFonts w:ascii="Times New Roman" w:hAnsi="Times New Roman"/>
          <w:sz w:val="24"/>
          <w:szCs w:val="24"/>
        </w:rPr>
        <w:t>исходному из точек, делящих его на 3 равных части из частей фигуры, появившихся</w:t>
      </w:r>
      <w:r w:rsidR="00D3358F">
        <w:rPr>
          <w:rFonts w:ascii="Times New Roman" w:hAnsi="Times New Roman"/>
          <w:sz w:val="24"/>
          <w:szCs w:val="24"/>
        </w:rPr>
        <w:t xml:space="preserve"> </w:t>
      </w:r>
      <w:r w:rsidR="00E750D7">
        <w:rPr>
          <w:rFonts w:ascii="Times New Roman" w:hAnsi="Times New Roman"/>
          <w:sz w:val="24"/>
          <w:szCs w:val="24"/>
        </w:rPr>
        <w:t xml:space="preserve">в последнем сделанном пункте </w:t>
      </w:r>
      <w:r w:rsidR="00E750D7" w:rsidRPr="00C02ECA">
        <w:rPr>
          <w:rFonts w:ascii="Times New Roman" w:hAnsi="Times New Roman"/>
          <w:sz w:val="24"/>
          <w:szCs w:val="24"/>
        </w:rPr>
        <w:t>3</w:t>
      </w:r>
      <w:r w:rsidRPr="00211F4C">
        <w:rPr>
          <w:rFonts w:ascii="Times New Roman" w:hAnsi="Times New Roman"/>
          <w:sz w:val="24"/>
          <w:szCs w:val="24"/>
        </w:rPr>
        <w:t>.</w:t>
      </w:r>
    </w:p>
    <w:p w:rsidR="008717A5" w:rsidRPr="00211F4C" w:rsidRDefault="008717A5">
      <w:pPr>
        <w:spacing w:line="240" w:lineRule="auto"/>
        <w:rPr>
          <w:rFonts w:ascii="Times New Roman" w:hAnsi="Times New Roman"/>
          <w:sz w:val="24"/>
          <w:szCs w:val="24"/>
        </w:rPr>
      </w:pPr>
      <w:r w:rsidRPr="00211F4C">
        <w:rPr>
          <w:rFonts w:ascii="Times New Roman" w:hAnsi="Times New Roman"/>
          <w:sz w:val="24"/>
          <w:szCs w:val="24"/>
        </w:rPr>
        <w:t>4.Перейти к пункту 2.</w:t>
      </w:r>
    </w:p>
    <w:p w:rsidR="008717A5" w:rsidRPr="00211F4C" w:rsidRDefault="008717A5">
      <w:pPr>
        <w:spacing w:line="240" w:lineRule="auto"/>
        <w:rPr>
          <w:rFonts w:ascii="Times New Roman" w:hAnsi="Times New Roman"/>
          <w:sz w:val="24"/>
          <w:szCs w:val="24"/>
        </w:rPr>
      </w:pPr>
    </w:p>
    <w:p w:rsidR="008717A5" w:rsidRDefault="008717A5">
      <w:pPr>
        <w:spacing w:line="240" w:lineRule="auto"/>
      </w:pPr>
      <w:r w:rsidRPr="00211F4C">
        <w:rPr>
          <w:rFonts w:ascii="Times New Roman" w:hAnsi="Times New Roman"/>
          <w:sz w:val="24"/>
          <w:szCs w:val="24"/>
        </w:rPr>
        <w:t xml:space="preserve">На наш взгляд именно </w:t>
      </w:r>
      <w:r w:rsidR="00D3358F">
        <w:rPr>
          <w:rFonts w:ascii="Times New Roman" w:hAnsi="Times New Roman"/>
          <w:sz w:val="24"/>
          <w:szCs w:val="24"/>
        </w:rPr>
        <w:t>этот</w:t>
      </w:r>
      <w:r w:rsidRPr="00211F4C">
        <w:rPr>
          <w:rFonts w:ascii="Times New Roman" w:hAnsi="Times New Roman"/>
          <w:sz w:val="24"/>
          <w:szCs w:val="24"/>
        </w:rPr>
        <w:t xml:space="preserve"> способ построения можно использовать при моделировании развития живых организмов, например, древнего фрактофуса.</w:t>
      </w:r>
    </w:p>
    <w:p w:rsidR="008717A5" w:rsidRDefault="008717A5">
      <w:pPr>
        <w:spacing w:line="240" w:lineRule="auto"/>
      </w:pPr>
    </w:p>
    <w:p w:rsidR="00211F4C" w:rsidRPr="00D3358F" w:rsidRDefault="00211F4C" w:rsidP="00EC100E">
      <w:pPr>
        <w:spacing w:line="240" w:lineRule="auto"/>
        <w:ind w:firstLine="0"/>
        <w:rPr>
          <w:b/>
          <w:bCs/>
          <w:sz w:val="28"/>
          <w:szCs w:val="28"/>
        </w:rPr>
      </w:pPr>
    </w:p>
    <w:p w:rsidR="00EC100E" w:rsidRDefault="00EC100E">
      <w:pPr>
        <w:spacing w:line="240" w:lineRule="auto"/>
        <w:jc w:val="center"/>
        <w:rPr>
          <w:b/>
          <w:bCs/>
          <w:sz w:val="28"/>
          <w:szCs w:val="28"/>
        </w:rPr>
      </w:pPr>
    </w:p>
    <w:p w:rsidR="008717A5" w:rsidRPr="005D673B" w:rsidRDefault="008717A5">
      <w:pPr>
        <w:spacing w:line="240" w:lineRule="auto"/>
        <w:jc w:val="center"/>
        <w:rPr>
          <w:rFonts w:ascii="Times New Roman" w:hAnsi="Times New Roman"/>
          <w:b/>
          <w:bCs/>
          <w:sz w:val="28"/>
          <w:szCs w:val="28"/>
        </w:rPr>
      </w:pPr>
      <w:r w:rsidRPr="005D673B">
        <w:rPr>
          <w:rFonts w:ascii="Times New Roman" w:hAnsi="Times New Roman"/>
          <w:b/>
          <w:bCs/>
          <w:sz w:val="28"/>
          <w:szCs w:val="28"/>
        </w:rPr>
        <w:t>3. Заключение</w:t>
      </w:r>
    </w:p>
    <w:p w:rsidR="00E61503" w:rsidRDefault="008717A5" w:rsidP="00EC100E">
      <w:pPr>
        <w:spacing w:line="240" w:lineRule="auto"/>
        <w:ind w:firstLine="0"/>
        <w:jc w:val="left"/>
      </w:pPr>
      <w:r>
        <w:tab/>
      </w:r>
      <w:r w:rsidR="00E61503">
        <w:rPr>
          <w:rFonts w:ascii="Times New Roman" w:hAnsi="Times New Roman"/>
          <w:sz w:val="24"/>
          <w:szCs w:val="24"/>
        </w:rPr>
        <w:t>В</w:t>
      </w:r>
      <w:r w:rsidR="00E61503" w:rsidRPr="00E61503">
        <w:rPr>
          <w:rFonts w:ascii="Times New Roman" w:hAnsi="Times New Roman"/>
          <w:sz w:val="24"/>
          <w:szCs w:val="24"/>
        </w:rPr>
        <w:t xml:space="preserve"> данной работе мы изучили принципы организации фракталов, как эти прин</w:t>
      </w:r>
      <w:r w:rsidR="00E61503">
        <w:rPr>
          <w:rFonts w:ascii="Times New Roman" w:hAnsi="Times New Roman"/>
          <w:sz w:val="24"/>
          <w:szCs w:val="24"/>
        </w:rPr>
        <w:t>ц</w:t>
      </w:r>
      <w:r w:rsidR="00E61503" w:rsidRPr="00E61503">
        <w:rPr>
          <w:rFonts w:ascii="Times New Roman" w:hAnsi="Times New Roman"/>
          <w:sz w:val="24"/>
          <w:szCs w:val="24"/>
        </w:rPr>
        <w:t>ипы соотносятся с живыми организмами. И выдвинули гипотезу</w:t>
      </w:r>
      <w:r w:rsidR="00E61503">
        <w:rPr>
          <w:rFonts w:ascii="Times New Roman" w:hAnsi="Times New Roman"/>
          <w:sz w:val="24"/>
          <w:szCs w:val="24"/>
        </w:rPr>
        <w:t>, что фрактальная организац</w:t>
      </w:r>
      <w:r w:rsidR="00E61503" w:rsidRPr="00E61503">
        <w:rPr>
          <w:rFonts w:ascii="Times New Roman" w:hAnsi="Times New Roman"/>
          <w:sz w:val="24"/>
          <w:szCs w:val="24"/>
        </w:rPr>
        <w:t xml:space="preserve">ия позволяет </w:t>
      </w:r>
      <w:r w:rsidR="00E61503">
        <w:rPr>
          <w:rFonts w:ascii="Times New Roman" w:hAnsi="Times New Roman"/>
          <w:sz w:val="24"/>
          <w:szCs w:val="24"/>
        </w:rPr>
        <w:t>компакт</w:t>
      </w:r>
      <w:r w:rsidR="00E61503" w:rsidRPr="00E61503">
        <w:rPr>
          <w:rFonts w:ascii="Times New Roman" w:hAnsi="Times New Roman"/>
          <w:sz w:val="24"/>
          <w:szCs w:val="24"/>
        </w:rPr>
        <w:t>но хранить инф</w:t>
      </w:r>
      <w:r w:rsidR="00E61503">
        <w:rPr>
          <w:rFonts w:ascii="Times New Roman" w:hAnsi="Times New Roman"/>
          <w:sz w:val="24"/>
          <w:szCs w:val="24"/>
        </w:rPr>
        <w:t>ормацию, и быстро р</w:t>
      </w:r>
      <w:r w:rsidR="00E61503" w:rsidRPr="00E61503">
        <w:rPr>
          <w:rFonts w:ascii="Times New Roman" w:hAnsi="Times New Roman"/>
          <w:sz w:val="24"/>
          <w:szCs w:val="24"/>
        </w:rPr>
        <w:t>азворачивать крупные системы</w:t>
      </w:r>
      <w:r w:rsidR="00E61503">
        <w:rPr>
          <w:rFonts w:ascii="Times New Roman" w:hAnsi="Times New Roman"/>
          <w:sz w:val="24"/>
          <w:szCs w:val="24"/>
        </w:rPr>
        <w:t xml:space="preserve">, что </w:t>
      </w:r>
    </w:p>
    <w:p w:rsidR="00E61503" w:rsidRDefault="00E61503" w:rsidP="00EC100E">
      <w:pPr>
        <w:spacing w:line="240" w:lineRule="auto"/>
        <w:ind w:firstLine="0"/>
        <w:jc w:val="left"/>
      </w:pPr>
      <w:r w:rsidRPr="00211F4C">
        <w:rPr>
          <w:rFonts w:ascii="Times New Roman" w:hAnsi="Times New Roman"/>
          <w:sz w:val="24"/>
          <w:szCs w:val="24"/>
        </w:rPr>
        <w:t>теоретически организмы могут использовать геометрический фрактальный способ роста, так как это способствует хранению меньшего количества информации в ДНК.</w:t>
      </w:r>
    </w:p>
    <w:p w:rsidR="008717A5" w:rsidRDefault="008717A5">
      <w:pPr>
        <w:spacing w:line="240" w:lineRule="auto"/>
        <w:jc w:val="center"/>
        <w:rPr>
          <w:b/>
          <w:bCs/>
        </w:rPr>
      </w:pPr>
    </w:p>
    <w:p w:rsidR="008717A5" w:rsidRDefault="008717A5">
      <w:pPr>
        <w:spacing w:line="240" w:lineRule="auto"/>
        <w:jc w:val="center"/>
        <w:rPr>
          <w:b/>
          <w:bCs/>
        </w:rPr>
      </w:pPr>
    </w:p>
    <w:p w:rsidR="00EC100E" w:rsidRDefault="00EC100E">
      <w:pPr>
        <w:spacing w:line="240" w:lineRule="auto"/>
        <w:jc w:val="center"/>
        <w:rPr>
          <w:b/>
          <w:bCs/>
        </w:rPr>
      </w:pPr>
    </w:p>
    <w:p w:rsidR="008717A5" w:rsidRPr="005D673B" w:rsidRDefault="00800D95">
      <w:pPr>
        <w:spacing w:line="240" w:lineRule="auto"/>
        <w:jc w:val="center"/>
        <w:rPr>
          <w:rFonts w:ascii="Times New Roman" w:hAnsi="Times New Roman"/>
          <w:b/>
          <w:bCs/>
          <w:sz w:val="28"/>
          <w:szCs w:val="28"/>
        </w:rPr>
      </w:pPr>
      <w:r>
        <w:rPr>
          <w:rFonts w:ascii="Times New Roman" w:hAnsi="Times New Roman"/>
          <w:b/>
          <w:bCs/>
          <w:sz w:val="28"/>
          <w:szCs w:val="28"/>
        </w:rPr>
        <w:t>4. Источники</w:t>
      </w:r>
    </w:p>
    <w:p w:rsidR="008717A5" w:rsidRDefault="008717A5">
      <w:pPr>
        <w:spacing w:line="240" w:lineRule="auto"/>
      </w:pPr>
    </w:p>
    <w:p w:rsidR="00EC100E" w:rsidRPr="00AD7DC4" w:rsidRDefault="00800D95" w:rsidP="00EC100E">
      <w:pPr>
        <w:spacing w:line="240" w:lineRule="auto"/>
        <w:ind w:firstLine="0"/>
        <w:rPr>
          <w:rFonts w:ascii="Times New Roman" w:hAnsi="Times New Roman"/>
          <w:sz w:val="24"/>
          <w:szCs w:val="24"/>
        </w:rPr>
      </w:pPr>
      <w:r>
        <w:rPr>
          <w:rFonts w:ascii="Times New Roman" w:hAnsi="Times New Roman"/>
          <w:sz w:val="24"/>
          <w:szCs w:val="24"/>
        </w:rPr>
        <w:t xml:space="preserve">1. </w:t>
      </w:r>
      <w:r w:rsidRPr="008A6810">
        <w:rPr>
          <w:rFonts w:ascii="Times New Roman" w:hAnsi="Times New Roman" w:cs="Times New Roman"/>
          <w:sz w:val="24"/>
          <w:szCs w:val="24"/>
        </w:rPr>
        <w:t xml:space="preserve">Режим доступа: </w:t>
      </w:r>
      <w:r w:rsidRPr="008A6810">
        <w:rPr>
          <w:rFonts w:ascii="Times New Roman" w:hAnsi="Times New Roman"/>
          <w:sz w:val="24"/>
          <w:szCs w:val="24"/>
        </w:rPr>
        <w:t>http://sakva.net/old/fractals_rus/</w:t>
      </w:r>
      <w:r w:rsidRPr="008A6810">
        <w:rPr>
          <w:rFonts w:ascii="Times New Roman" w:hAnsi="Times New Roman" w:cs="Times New Roman"/>
          <w:sz w:val="24"/>
          <w:szCs w:val="24"/>
        </w:rPr>
        <w:t xml:space="preserve">. </w:t>
      </w:r>
      <w:r>
        <w:rPr>
          <w:rFonts w:ascii="Times New Roman" w:hAnsi="Times New Roman" w:cs="Times New Roman"/>
          <w:sz w:val="24"/>
          <w:szCs w:val="24"/>
        </w:rPr>
        <w:t>Данные соответствуют 14.04.12</w:t>
      </w:r>
      <w:r w:rsidRPr="008A6810">
        <w:rPr>
          <w:rFonts w:ascii="Times New Roman" w:hAnsi="Times New Roman" w:cs="Times New Roman"/>
          <w:sz w:val="24"/>
          <w:szCs w:val="24"/>
        </w:rPr>
        <w:t>.</w:t>
      </w:r>
    </w:p>
    <w:p w:rsidR="008717A5" w:rsidRPr="008717A5" w:rsidRDefault="00EC100E" w:rsidP="00EC100E">
      <w:pPr>
        <w:spacing w:line="240" w:lineRule="auto"/>
        <w:ind w:firstLine="0"/>
        <w:rPr>
          <w:rFonts w:ascii="Times New Roman" w:hAnsi="Times New Roman"/>
          <w:sz w:val="24"/>
          <w:szCs w:val="24"/>
        </w:rPr>
      </w:pPr>
      <w:r>
        <w:rPr>
          <w:rFonts w:ascii="Times New Roman" w:hAnsi="Times New Roman"/>
          <w:sz w:val="24"/>
          <w:szCs w:val="24"/>
        </w:rPr>
        <w:t>2</w:t>
      </w:r>
      <w:r w:rsidR="00800D95">
        <w:rPr>
          <w:rFonts w:ascii="Times New Roman" w:hAnsi="Times New Roman"/>
          <w:sz w:val="24"/>
          <w:szCs w:val="24"/>
        </w:rPr>
        <w:t>.</w:t>
      </w:r>
      <w:r w:rsidR="008717A5" w:rsidRPr="008717A5">
        <w:rPr>
          <w:rFonts w:ascii="Times New Roman" w:hAnsi="Times New Roman"/>
          <w:sz w:val="24"/>
          <w:szCs w:val="24"/>
        </w:rPr>
        <w:t xml:space="preserve"> Каретин Ю.</w:t>
      </w:r>
      <w:r w:rsidR="00B838FF" w:rsidRPr="00B838FF">
        <w:rPr>
          <w:rFonts w:ascii="Times New Roman" w:hAnsi="Times New Roman"/>
          <w:sz w:val="24"/>
          <w:szCs w:val="24"/>
        </w:rPr>
        <w:t xml:space="preserve"> </w:t>
      </w:r>
      <w:r w:rsidR="0079228A">
        <w:rPr>
          <w:rFonts w:ascii="Times New Roman" w:hAnsi="Times New Roman"/>
          <w:sz w:val="24"/>
          <w:szCs w:val="24"/>
        </w:rPr>
        <w:t>А. Син</w:t>
      </w:r>
      <w:r w:rsidR="008717A5" w:rsidRPr="008717A5">
        <w:rPr>
          <w:rFonts w:ascii="Times New Roman" w:hAnsi="Times New Roman"/>
          <w:sz w:val="24"/>
          <w:szCs w:val="24"/>
        </w:rPr>
        <w:t>ергетика: курс лекций для биологов.</w:t>
      </w:r>
      <w:r w:rsidR="00842E5D">
        <w:rPr>
          <w:rFonts w:ascii="Times New Roman" w:hAnsi="Times New Roman"/>
          <w:sz w:val="24"/>
          <w:szCs w:val="24"/>
        </w:rPr>
        <w:t xml:space="preserve"> – ДВГУ,</w:t>
      </w:r>
      <w:r w:rsidR="008717A5" w:rsidRPr="008717A5">
        <w:rPr>
          <w:rFonts w:ascii="Times New Roman" w:hAnsi="Times New Roman"/>
          <w:sz w:val="24"/>
          <w:szCs w:val="24"/>
        </w:rPr>
        <w:t xml:space="preserve"> </w:t>
      </w:r>
      <w:r w:rsidR="008717A5" w:rsidRPr="008717A5">
        <w:rPr>
          <w:rFonts w:ascii="Times New Roman" w:hAnsi="Times New Roman"/>
          <w:color w:val="auto"/>
          <w:sz w:val="24"/>
          <w:szCs w:val="24"/>
          <w:shd w:val="clear" w:color="auto" w:fill="FFFFFF"/>
        </w:rPr>
        <w:t>2007.</w:t>
      </w:r>
    </w:p>
    <w:p w:rsidR="008717A5" w:rsidRDefault="00EC100E" w:rsidP="00EC100E">
      <w:pPr>
        <w:ind w:firstLine="0"/>
        <w:rPr>
          <w:rFonts w:ascii="Times New Roman" w:hAnsi="Times New Roman"/>
          <w:sz w:val="24"/>
          <w:szCs w:val="24"/>
        </w:rPr>
      </w:pPr>
      <w:r>
        <w:rPr>
          <w:rFonts w:ascii="Times New Roman" w:hAnsi="Times New Roman"/>
          <w:sz w:val="24"/>
          <w:szCs w:val="24"/>
        </w:rPr>
        <w:t>3</w:t>
      </w:r>
      <w:r w:rsidR="00800D95">
        <w:rPr>
          <w:rFonts w:ascii="Times New Roman" w:hAnsi="Times New Roman"/>
          <w:sz w:val="24"/>
          <w:szCs w:val="24"/>
        </w:rPr>
        <w:t>.</w:t>
      </w:r>
      <w:r w:rsidR="008717A5" w:rsidRPr="008717A5">
        <w:rPr>
          <w:rFonts w:ascii="Times New Roman" w:hAnsi="Times New Roman"/>
          <w:sz w:val="24"/>
          <w:szCs w:val="24"/>
        </w:rPr>
        <w:t xml:space="preserve"> Научно-популярный фильм «Первая жизнь с Дэвидом Аттенборо», 2010.</w:t>
      </w:r>
    </w:p>
    <w:p w:rsidR="00296D1E" w:rsidRPr="00EC100E" w:rsidRDefault="00B838FF" w:rsidP="00EC100E">
      <w:pPr>
        <w:ind w:firstLine="0"/>
        <w:rPr>
          <w:rFonts w:ascii="Times New Roman" w:hAnsi="Times New Roman"/>
          <w:sz w:val="24"/>
          <w:szCs w:val="24"/>
        </w:rPr>
      </w:pPr>
      <w:r>
        <w:rPr>
          <w:rFonts w:ascii="Times New Roman" w:hAnsi="Times New Roman"/>
          <w:sz w:val="24"/>
          <w:szCs w:val="24"/>
        </w:rPr>
        <w:t>4.</w:t>
      </w:r>
      <w:r>
        <w:rPr>
          <w:rFonts w:ascii="Times New Roman" w:hAnsi="Times New Roman"/>
          <w:sz w:val="24"/>
          <w:szCs w:val="24"/>
          <w:lang w:val="en-US"/>
        </w:rPr>
        <w:t xml:space="preserve"> </w:t>
      </w:r>
      <w:r>
        <w:rPr>
          <w:rFonts w:ascii="Times New Roman" w:hAnsi="Times New Roman"/>
          <w:sz w:val="24"/>
          <w:szCs w:val="24"/>
        </w:rPr>
        <w:t>Л.</w:t>
      </w:r>
      <w:r>
        <w:rPr>
          <w:rFonts w:ascii="Times New Roman" w:hAnsi="Times New Roman"/>
          <w:sz w:val="24"/>
          <w:szCs w:val="24"/>
          <w:lang w:val="en-US"/>
        </w:rPr>
        <w:t xml:space="preserve"> </w:t>
      </w:r>
      <w:r>
        <w:rPr>
          <w:rFonts w:ascii="Times New Roman" w:hAnsi="Times New Roman"/>
          <w:sz w:val="24"/>
          <w:szCs w:val="24"/>
        </w:rPr>
        <w:t>И.</w:t>
      </w:r>
      <w:r>
        <w:rPr>
          <w:rFonts w:ascii="Times New Roman" w:hAnsi="Times New Roman"/>
          <w:sz w:val="24"/>
          <w:szCs w:val="24"/>
          <w:lang w:val="en-US"/>
        </w:rPr>
        <w:t xml:space="preserve"> </w:t>
      </w:r>
      <w:r w:rsidR="00296D1E">
        <w:rPr>
          <w:rFonts w:ascii="Times New Roman" w:hAnsi="Times New Roman"/>
          <w:sz w:val="24"/>
          <w:szCs w:val="24"/>
        </w:rPr>
        <w:t xml:space="preserve">Лотова. </w:t>
      </w:r>
      <w:r w:rsidR="00296D1E" w:rsidRPr="00211F4C">
        <w:rPr>
          <w:rFonts w:ascii="Times New Roman" w:hAnsi="Times New Roman"/>
          <w:sz w:val="24"/>
          <w:szCs w:val="24"/>
        </w:rPr>
        <w:t>Ботаника. Морфол</w:t>
      </w:r>
      <w:r w:rsidR="00296D1E">
        <w:rPr>
          <w:rFonts w:ascii="Times New Roman" w:hAnsi="Times New Roman"/>
          <w:sz w:val="24"/>
          <w:szCs w:val="24"/>
        </w:rPr>
        <w:t xml:space="preserve">огия и анатомия высших растений. - </w:t>
      </w:r>
      <w:r w:rsidR="00296D1E" w:rsidRPr="00524CA5">
        <w:rPr>
          <w:rFonts w:ascii="Times New Roman" w:hAnsi="Times New Roman" w:cs="Times New Roman"/>
          <w:sz w:val="24"/>
          <w:szCs w:val="24"/>
          <w:shd w:val="clear" w:color="auto" w:fill="FFFFFF"/>
        </w:rPr>
        <w:t>М.: Эдиториал УРСС, 2001</w:t>
      </w:r>
      <w:r w:rsidR="00296D1E">
        <w:rPr>
          <w:rFonts w:ascii="Times New Roman" w:hAnsi="Times New Roman" w:cs="Times New Roman"/>
          <w:sz w:val="24"/>
          <w:szCs w:val="24"/>
          <w:shd w:val="clear" w:color="auto" w:fill="FFFFFF"/>
        </w:rPr>
        <w:t>.</w:t>
      </w:r>
      <w:bookmarkStart w:id="0" w:name="_GoBack"/>
      <w:bookmarkEnd w:id="0"/>
    </w:p>
    <w:sectPr w:rsidR="00296D1E" w:rsidRPr="00EC100E" w:rsidSect="00EC100E">
      <w:footerReference w:type="even" r:id="rId13"/>
      <w:footerReference w:type="default" r:id="rId14"/>
      <w:footnotePr>
        <w:numRestart w:val="eachSect"/>
      </w:footnotePr>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CFE" w:rsidRDefault="00A24CFE">
      <w:r>
        <w:separator/>
      </w:r>
    </w:p>
  </w:endnote>
  <w:endnote w:type="continuationSeparator" w:id="0">
    <w:p w:rsidR="00A24CFE" w:rsidRDefault="00A2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DB9" w:rsidRDefault="003D7DB9" w:rsidP="00586A7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D7DB9" w:rsidRDefault="003D7DB9" w:rsidP="00EC100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DB9" w:rsidRDefault="003D7DB9" w:rsidP="00586A7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3D7DB9" w:rsidRDefault="003D7DB9" w:rsidP="00EC100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CFE" w:rsidRDefault="00A24CFE">
      <w:r>
        <w:separator/>
      </w:r>
    </w:p>
  </w:footnote>
  <w:footnote w:type="continuationSeparator" w:id="0">
    <w:p w:rsidR="00A24CFE" w:rsidRDefault="00A24CFE">
      <w:r>
        <w:continuationSeparator/>
      </w:r>
    </w:p>
  </w:footnote>
  <w:footnote w:id="1">
    <w:p w:rsidR="003D7DB9" w:rsidRDefault="003D7DB9">
      <w:pPr>
        <w:pStyle w:val="a8"/>
      </w:pPr>
      <w:r>
        <w:rPr>
          <w:rStyle w:val="a9"/>
        </w:rPr>
        <w:footnoteRef/>
      </w:r>
      <w:r>
        <w:t xml:space="preserve"> </w:t>
      </w:r>
      <w:r w:rsidRPr="008A6810">
        <w:rPr>
          <w:rFonts w:ascii="Times New Roman" w:hAnsi="Times New Roman" w:cs="Times New Roman"/>
          <w:sz w:val="24"/>
          <w:szCs w:val="24"/>
        </w:rPr>
        <w:t xml:space="preserve">Режим доступа: </w:t>
      </w:r>
      <w:r w:rsidRPr="008A6810">
        <w:rPr>
          <w:rFonts w:ascii="Times New Roman" w:hAnsi="Times New Roman"/>
          <w:sz w:val="24"/>
          <w:szCs w:val="24"/>
        </w:rPr>
        <w:t>http://sakva.net/old/fractals_rus/</w:t>
      </w:r>
      <w:r w:rsidRPr="008A6810">
        <w:rPr>
          <w:rFonts w:ascii="Times New Roman" w:hAnsi="Times New Roman" w:cs="Times New Roman"/>
          <w:sz w:val="24"/>
          <w:szCs w:val="24"/>
        </w:rPr>
        <w:t xml:space="preserve">. </w:t>
      </w:r>
      <w:r>
        <w:rPr>
          <w:rFonts w:ascii="Times New Roman" w:hAnsi="Times New Roman" w:cs="Times New Roman"/>
          <w:sz w:val="24"/>
          <w:szCs w:val="24"/>
        </w:rPr>
        <w:t>Данные соответствуют 14.04.12</w:t>
      </w:r>
      <w:r w:rsidRPr="008A6810">
        <w:rPr>
          <w:rFonts w:ascii="Times New Roman" w:hAnsi="Times New Roman" w:cs="Times New Roman"/>
          <w:sz w:val="24"/>
          <w:szCs w:val="24"/>
        </w:rPr>
        <w:t>.</w:t>
      </w:r>
    </w:p>
  </w:footnote>
  <w:footnote w:id="2">
    <w:p w:rsidR="003D7DB9" w:rsidRPr="00842E5D" w:rsidRDefault="003D7DB9">
      <w:pPr>
        <w:pStyle w:val="a8"/>
      </w:pPr>
      <w:r>
        <w:rPr>
          <w:rStyle w:val="a9"/>
        </w:rPr>
        <w:footnoteRef/>
      </w:r>
      <w:r>
        <w:t xml:space="preserve"> </w:t>
      </w:r>
      <w:r w:rsidRPr="008717A5">
        <w:rPr>
          <w:rFonts w:ascii="Times New Roman" w:hAnsi="Times New Roman"/>
          <w:sz w:val="24"/>
          <w:szCs w:val="24"/>
        </w:rPr>
        <w:t>Каретин Ю.А. Синергетика: курс лекций для биологов.</w:t>
      </w:r>
      <w:r>
        <w:rPr>
          <w:rFonts w:ascii="Times New Roman" w:hAnsi="Times New Roman"/>
          <w:sz w:val="24"/>
          <w:szCs w:val="24"/>
        </w:rPr>
        <w:t xml:space="preserve"> –</w:t>
      </w:r>
      <w:r w:rsidRPr="008717A5">
        <w:rPr>
          <w:rFonts w:ascii="Times New Roman" w:hAnsi="Times New Roman"/>
          <w:sz w:val="24"/>
          <w:szCs w:val="24"/>
        </w:rPr>
        <w:t xml:space="preserve"> </w:t>
      </w:r>
      <w:r>
        <w:rPr>
          <w:rFonts w:ascii="Times New Roman" w:hAnsi="Times New Roman"/>
          <w:sz w:val="24"/>
          <w:szCs w:val="24"/>
        </w:rPr>
        <w:t xml:space="preserve">ДВГУ, </w:t>
      </w:r>
      <w:r w:rsidRPr="008717A5">
        <w:rPr>
          <w:rFonts w:ascii="Times New Roman" w:hAnsi="Times New Roman"/>
          <w:color w:val="auto"/>
          <w:sz w:val="24"/>
          <w:szCs w:val="24"/>
          <w:shd w:val="clear" w:color="auto" w:fill="FFFFFF"/>
        </w:rPr>
        <w:t>2007.</w:t>
      </w:r>
      <w:r>
        <w:rPr>
          <w:rFonts w:ascii="Times New Roman" w:hAnsi="Times New Roman"/>
          <w:color w:val="auto"/>
          <w:sz w:val="24"/>
          <w:szCs w:val="24"/>
          <w:shd w:val="clear" w:color="auto" w:fill="FFFFFF"/>
        </w:rPr>
        <w:t xml:space="preserve"> С.1</w:t>
      </w:r>
      <w:r w:rsidRPr="00842E5D">
        <w:rPr>
          <w:rFonts w:ascii="Times New Roman" w:hAnsi="Times New Roman"/>
          <w:color w:val="auto"/>
          <w:sz w:val="24"/>
          <w:szCs w:val="24"/>
          <w:shd w:val="clear" w:color="auto" w:fill="FFFFFF"/>
        </w:rPr>
        <w:t>10-111</w:t>
      </w:r>
    </w:p>
  </w:footnote>
  <w:footnote w:id="3">
    <w:p w:rsidR="003D7DB9" w:rsidRDefault="003D7DB9">
      <w:pPr>
        <w:pStyle w:val="a8"/>
        <w:rPr>
          <w:rFonts w:ascii="Times New Roman" w:hAnsi="Times New Roman"/>
          <w:sz w:val="24"/>
          <w:szCs w:val="24"/>
        </w:rPr>
      </w:pPr>
      <w:r>
        <w:rPr>
          <w:rStyle w:val="a9"/>
        </w:rPr>
        <w:footnoteRef/>
      </w:r>
      <w:r>
        <w:t xml:space="preserve"> Расшифровка текста </w:t>
      </w:r>
      <w:r>
        <w:rPr>
          <w:rFonts w:ascii="Times New Roman" w:hAnsi="Times New Roman"/>
          <w:sz w:val="24"/>
          <w:szCs w:val="24"/>
        </w:rPr>
        <w:t>научно-популярного</w:t>
      </w:r>
      <w:r w:rsidRPr="008717A5">
        <w:rPr>
          <w:rFonts w:ascii="Times New Roman" w:hAnsi="Times New Roman"/>
          <w:sz w:val="24"/>
          <w:szCs w:val="24"/>
        </w:rPr>
        <w:t xml:space="preserve"> фильм</w:t>
      </w:r>
      <w:r>
        <w:rPr>
          <w:rFonts w:ascii="Times New Roman" w:hAnsi="Times New Roman"/>
          <w:sz w:val="24"/>
          <w:szCs w:val="24"/>
        </w:rPr>
        <w:t xml:space="preserve">а </w:t>
      </w:r>
      <w:r w:rsidRPr="008717A5">
        <w:rPr>
          <w:rFonts w:ascii="Times New Roman" w:hAnsi="Times New Roman"/>
          <w:sz w:val="24"/>
          <w:szCs w:val="24"/>
        </w:rPr>
        <w:t>«Первая ж</w:t>
      </w:r>
      <w:r>
        <w:rPr>
          <w:rFonts w:ascii="Times New Roman" w:hAnsi="Times New Roman"/>
          <w:sz w:val="24"/>
          <w:szCs w:val="24"/>
        </w:rPr>
        <w:t>изнь с Дэвидом Аттенборо», 2010,</w:t>
      </w:r>
      <w:r>
        <w:t xml:space="preserve"> сделана автором реферата.</w:t>
      </w:r>
    </w:p>
    <w:p w:rsidR="003D7DB9" w:rsidRDefault="003D7DB9" w:rsidP="00842E5D">
      <w:pPr>
        <w:pStyle w:val="a8"/>
        <w:ind w:firstLine="0"/>
      </w:pPr>
    </w:p>
  </w:footnote>
  <w:footnote w:id="4">
    <w:p w:rsidR="003D7DB9" w:rsidRDefault="003D7DB9">
      <w:pPr>
        <w:pStyle w:val="a8"/>
      </w:pPr>
      <w:r>
        <w:rPr>
          <w:rStyle w:val="a9"/>
        </w:rPr>
        <w:footnoteRef/>
      </w:r>
      <w:r>
        <w:t xml:space="preserve"> </w:t>
      </w:r>
      <w:r>
        <w:rPr>
          <w:rFonts w:ascii="Times New Roman" w:hAnsi="Times New Roman"/>
          <w:sz w:val="24"/>
          <w:szCs w:val="24"/>
        </w:rPr>
        <w:t xml:space="preserve">Л. И. Лотова </w:t>
      </w:r>
      <w:r w:rsidRPr="00211F4C">
        <w:rPr>
          <w:rFonts w:ascii="Times New Roman" w:hAnsi="Times New Roman"/>
          <w:sz w:val="24"/>
          <w:szCs w:val="24"/>
        </w:rPr>
        <w:t>Ботаника. Морфол</w:t>
      </w:r>
      <w:r>
        <w:rPr>
          <w:rFonts w:ascii="Times New Roman" w:hAnsi="Times New Roman"/>
          <w:sz w:val="24"/>
          <w:szCs w:val="24"/>
        </w:rPr>
        <w:t xml:space="preserve">огия и анатомия высших растений. </w:t>
      </w:r>
      <w:r w:rsidRPr="00524CA5">
        <w:rPr>
          <w:rFonts w:ascii="Times New Roman" w:hAnsi="Times New Roman" w:cs="Times New Roman"/>
          <w:sz w:val="24"/>
          <w:szCs w:val="24"/>
          <w:shd w:val="clear" w:color="auto" w:fill="FFFFFF"/>
        </w:rPr>
        <w:t>М.: Эдиториал УРСС, 2001</w:t>
      </w:r>
      <w:r>
        <w:rPr>
          <w:rFonts w:ascii="Times New Roman" w:hAnsi="Times New Roman" w:cs="Times New Roman"/>
          <w:sz w:val="24"/>
          <w:szCs w:val="24"/>
          <w:shd w:val="clear" w:color="auto" w:fill="FFFFFF"/>
        </w:rPr>
        <w:t>. С. 138.</w:t>
      </w:r>
    </w:p>
  </w:footnote>
  <w:footnote w:id="5">
    <w:p w:rsidR="003D7DB9" w:rsidRPr="00524CA5" w:rsidRDefault="003D7DB9">
      <w:pPr>
        <w:pStyle w:val="a8"/>
      </w:pPr>
      <w:r>
        <w:rPr>
          <w:rStyle w:val="a9"/>
        </w:rPr>
        <w:footnoteRef/>
      </w:r>
      <w:r>
        <w:t xml:space="preserve"> </w:t>
      </w:r>
      <w:r w:rsidRPr="008717A5">
        <w:rPr>
          <w:rFonts w:ascii="Times New Roman" w:hAnsi="Times New Roman"/>
          <w:sz w:val="24"/>
          <w:szCs w:val="24"/>
        </w:rPr>
        <w:t>Каретин Ю.А. Синергетика: курс лекций для биологов.</w:t>
      </w:r>
      <w:r>
        <w:rPr>
          <w:rFonts w:ascii="Times New Roman" w:hAnsi="Times New Roman"/>
          <w:sz w:val="24"/>
          <w:szCs w:val="24"/>
        </w:rPr>
        <w:t xml:space="preserve"> –</w:t>
      </w:r>
      <w:r w:rsidRPr="008717A5">
        <w:rPr>
          <w:rFonts w:ascii="Times New Roman" w:hAnsi="Times New Roman"/>
          <w:sz w:val="24"/>
          <w:szCs w:val="24"/>
        </w:rPr>
        <w:t xml:space="preserve"> </w:t>
      </w:r>
      <w:r>
        <w:rPr>
          <w:rFonts w:ascii="Times New Roman" w:hAnsi="Times New Roman"/>
          <w:sz w:val="24"/>
          <w:szCs w:val="24"/>
        </w:rPr>
        <w:t xml:space="preserve">ДВГУ, </w:t>
      </w:r>
      <w:r w:rsidRPr="008717A5">
        <w:rPr>
          <w:rFonts w:ascii="Times New Roman" w:hAnsi="Times New Roman"/>
          <w:color w:val="auto"/>
          <w:sz w:val="24"/>
          <w:szCs w:val="24"/>
          <w:shd w:val="clear" w:color="auto" w:fill="FFFFFF"/>
        </w:rPr>
        <w:t>2007.</w:t>
      </w:r>
      <w:r>
        <w:rPr>
          <w:rFonts w:ascii="Times New Roman" w:hAnsi="Times New Roman"/>
          <w:color w:val="auto"/>
          <w:sz w:val="24"/>
          <w:szCs w:val="24"/>
          <w:shd w:val="clear" w:color="auto" w:fill="FFFFFF"/>
        </w:rPr>
        <w:t xml:space="preserve"> С. 131-132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57EA449E">
      <w:start w:val="1"/>
      <w:numFmt w:val="bullet"/>
      <w:lvlText w:val="●"/>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CE14830C">
      <w:start w:val="1"/>
      <w:numFmt w:val="bullet"/>
      <w:lvlText w:val="○"/>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E594FE98">
      <w:start w:val="1"/>
      <w:numFmt w:val="bullet"/>
      <w:lvlText w:val="■"/>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B566855E">
      <w:start w:val="1"/>
      <w:numFmt w:val="bullet"/>
      <w:lvlText w:val="●"/>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02B65BA6">
      <w:start w:val="1"/>
      <w:numFmt w:val="bullet"/>
      <w:lvlText w:val="○"/>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56DCA614">
      <w:start w:val="1"/>
      <w:numFmt w:val="bullet"/>
      <w:lvlText w:val="■"/>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CA6E96E6">
      <w:start w:val="1"/>
      <w:numFmt w:val="bullet"/>
      <w:lvlText w:val="●"/>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74CE8D3A">
      <w:start w:val="1"/>
      <w:numFmt w:val="bullet"/>
      <w:lvlText w:val="○"/>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579A1CDA">
      <w:start w:val="1"/>
      <w:numFmt w:val="bullet"/>
      <w:lvlText w:val="■"/>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footnotePr>
    <w:numRestart w:val="eachSec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B3E"/>
    <w:rsid w:val="0006506F"/>
    <w:rsid w:val="00074E6C"/>
    <w:rsid w:val="00091DCE"/>
    <w:rsid w:val="001234A2"/>
    <w:rsid w:val="0018154F"/>
    <w:rsid w:val="001D0BB7"/>
    <w:rsid w:val="001E3FC1"/>
    <w:rsid w:val="00211F4C"/>
    <w:rsid w:val="00296D1E"/>
    <w:rsid w:val="002F2640"/>
    <w:rsid w:val="0033111C"/>
    <w:rsid w:val="003401DF"/>
    <w:rsid w:val="00364F72"/>
    <w:rsid w:val="00390270"/>
    <w:rsid w:val="003D7DB9"/>
    <w:rsid w:val="003E4A8C"/>
    <w:rsid w:val="00495D12"/>
    <w:rsid w:val="004F611A"/>
    <w:rsid w:val="00524CA5"/>
    <w:rsid w:val="005762DD"/>
    <w:rsid w:val="00586A72"/>
    <w:rsid w:val="005911F5"/>
    <w:rsid w:val="00595C14"/>
    <w:rsid w:val="005B303C"/>
    <w:rsid w:val="005D673B"/>
    <w:rsid w:val="005F0AA9"/>
    <w:rsid w:val="005F38B1"/>
    <w:rsid w:val="00725EB5"/>
    <w:rsid w:val="00732331"/>
    <w:rsid w:val="0079176F"/>
    <w:rsid w:val="0079228A"/>
    <w:rsid w:val="007C793D"/>
    <w:rsid w:val="007E2506"/>
    <w:rsid w:val="00800D95"/>
    <w:rsid w:val="00831345"/>
    <w:rsid w:val="00842E5D"/>
    <w:rsid w:val="008717A5"/>
    <w:rsid w:val="008A6810"/>
    <w:rsid w:val="008D086B"/>
    <w:rsid w:val="008D5EBF"/>
    <w:rsid w:val="00931022"/>
    <w:rsid w:val="009E0AEA"/>
    <w:rsid w:val="00A24CFE"/>
    <w:rsid w:val="00A45FE9"/>
    <w:rsid w:val="00A77B3E"/>
    <w:rsid w:val="00A94405"/>
    <w:rsid w:val="00AD7DC4"/>
    <w:rsid w:val="00AE29BE"/>
    <w:rsid w:val="00B03F45"/>
    <w:rsid w:val="00B361AC"/>
    <w:rsid w:val="00B60A3D"/>
    <w:rsid w:val="00B838FF"/>
    <w:rsid w:val="00BA7CF3"/>
    <w:rsid w:val="00BB27E4"/>
    <w:rsid w:val="00C02ECA"/>
    <w:rsid w:val="00C3150F"/>
    <w:rsid w:val="00CB53E5"/>
    <w:rsid w:val="00D3358F"/>
    <w:rsid w:val="00D35281"/>
    <w:rsid w:val="00D701C2"/>
    <w:rsid w:val="00D77B38"/>
    <w:rsid w:val="00E33B76"/>
    <w:rsid w:val="00E61503"/>
    <w:rsid w:val="00E750D7"/>
    <w:rsid w:val="00EB50D1"/>
    <w:rsid w:val="00EC100E"/>
    <w:rsid w:val="00EF4109"/>
    <w:rsid w:val="00F74CBF"/>
    <w:rsid w:val="00FE7F1E"/>
    <w:rsid w:val="00FF1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78D06C50-6FA6-4967-B3D3-E03B7C53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76" w:lineRule="auto"/>
      <w:ind w:firstLine="720"/>
      <w:jc w:val="both"/>
    </w:pPr>
    <w:rPr>
      <w:rFonts w:ascii="Arial" w:eastAsia="Arial" w:hAnsi="Arial" w:cs="Arial"/>
      <w:color w:val="000000"/>
      <w:sz w:val="22"/>
      <w:szCs w:val="22"/>
    </w:rPr>
  </w:style>
  <w:style w:type="paragraph" w:styleId="1">
    <w:name w:val="heading 1"/>
    <w:basedOn w:val="a"/>
    <w:next w:val="a"/>
    <w:qFormat/>
    <w:rsid w:val="00EF7B96"/>
    <w:pPr>
      <w:spacing w:before="480" w:after="120" w:line="240" w:lineRule="auto"/>
      <w:outlineLvl w:val="0"/>
    </w:pPr>
    <w:rPr>
      <w:b/>
      <w:bCs/>
      <w:sz w:val="48"/>
      <w:szCs w:val="48"/>
    </w:rPr>
  </w:style>
  <w:style w:type="paragraph" w:styleId="2">
    <w:name w:val="heading 2"/>
    <w:basedOn w:val="a"/>
    <w:next w:val="a"/>
    <w:qFormat/>
    <w:rsid w:val="00EF7B96"/>
    <w:pPr>
      <w:spacing w:before="360" w:after="80" w:line="240" w:lineRule="auto"/>
      <w:outlineLvl w:val="1"/>
    </w:pPr>
    <w:rPr>
      <w:b/>
      <w:bCs/>
      <w:sz w:val="36"/>
      <w:szCs w:val="36"/>
    </w:rPr>
  </w:style>
  <w:style w:type="paragraph" w:styleId="3">
    <w:name w:val="heading 3"/>
    <w:basedOn w:val="a"/>
    <w:next w:val="a"/>
    <w:qFormat/>
    <w:rsid w:val="00EF7B96"/>
    <w:pPr>
      <w:spacing w:before="280" w:after="80" w:line="240" w:lineRule="auto"/>
      <w:outlineLvl w:val="2"/>
    </w:pPr>
    <w:rPr>
      <w:b/>
      <w:bCs/>
      <w:sz w:val="28"/>
      <w:szCs w:val="28"/>
    </w:rPr>
  </w:style>
  <w:style w:type="paragraph" w:styleId="4">
    <w:name w:val="heading 4"/>
    <w:basedOn w:val="a"/>
    <w:next w:val="a"/>
    <w:qFormat/>
    <w:rsid w:val="00EF7B96"/>
    <w:pPr>
      <w:spacing w:before="240" w:after="40" w:line="240" w:lineRule="auto"/>
      <w:outlineLvl w:val="3"/>
    </w:pPr>
    <w:rPr>
      <w:b/>
      <w:bCs/>
      <w:sz w:val="24"/>
      <w:szCs w:val="24"/>
    </w:rPr>
  </w:style>
  <w:style w:type="paragraph" w:styleId="5">
    <w:name w:val="heading 5"/>
    <w:basedOn w:val="a"/>
    <w:next w:val="a"/>
    <w:qFormat/>
    <w:rsid w:val="00EF7B96"/>
    <w:pPr>
      <w:spacing w:before="220" w:after="40" w:line="240" w:lineRule="auto"/>
      <w:outlineLvl w:val="4"/>
    </w:pPr>
    <w:rPr>
      <w:b/>
      <w:bCs/>
    </w:rPr>
  </w:style>
  <w:style w:type="paragraph" w:styleId="6">
    <w:name w:val="heading 6"/>
    <w:basedOn w:val="a"/>
    <w:next w:val="a"/>
    <w:qFormat/>
    <w:rsid w:val="00EF7B96"/>
    <w:pPr>
      <w:spacing w:before="200" w:after="40" w:line="240" w:lineRule="auto"/>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EF7B96"/>
    <w:pPr>
      <w:spacing w:before="480" w:after="120" w:line="240" w:lineRule="auto"/>
    </w:pPr>
    <w:rPr>
      <w:b/>
      <w:bCs/>
      <w:sz w:val="72"/>
      <w:szCs w:val="72"/>
    </w:rPr>
  </w:style>
  <w:style w:type="paragraph" w:styleId="a4">
    <w:name w:val="Subtitle"/>
    <w:basedOn w:val="a"/>
    <w:qFormat/>
    <w:rsid w:val="00EF7B96"/>
    <w:pPr>
      <w:spacing w:before="360" w:after="80" w:line="240" w:lineRule="auto"/>
    </w:pPr>
    <w:rPr>
      <w:rFonts w:ascii="Georgia" w:eastAsia="Georgia" w:hAnsi="Georgia" w:cs="Georgia"/>
      <w:i/>
      <w:iCs/>
      <w:color w:val="666666"/>
      <w:sz w:val="48"/>
      <w:szCs w:val="48"/>
    </w:rPr>
  </w:style>
  <w:style w:type="character" w:styleId="a5">
    <w:name w:val="Hyperlink"/>
    <w:rsid w:val="00211F4C"/>
    <w:rPr>
      <w:color w:val="0000FF"/>
      <w:u w:val="single"/>
    </w:rPr>
  </w:style>
  <w:style w:type="paragraph" w:styleId="a6">
    <w:name w:val="footer"/>
    <w:basedOn w:val="a"/>
    <w:rsid w:val="00EC100E"/>
    <w:pPr>
      <w:tabs>
        <w:tab w:val="center" w:pos="4677"/>
        <w:tab w:val="right" w:pos="9355"/>
      </w:tabs>
    </w:pPr>
  </w:style>
  <w:style w:type="character" w:styleId="a7">
    <w:name w:val="page number"/>
    <w:basedOn w:val="a0"/>
    <w:rsid w:val="00EC100E"/>
  </w:style>
  <w:style w:type="paragraph" w:styleId="a8">
    <w:name w:val="footnote text"/>
    <w:basedOn w:val="a"/>
    <w:semiHidden/>
    <w:rsid w:val="008A6810"/>
    <w:rPr>
      <w:sz w:val="20"/>
      <w:szCs w:val="20"/>
    </w:rPr>
  </w:style>
  <w:style w:type="character" w:styleId="a9">
    <w:name w:val="footnote reference"/>
    <w:basedOn w:val="a0"/>
    <w:semiHidden/>
    <w:rsid w:val="008A68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2885</Words>
  <Characters>16451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19298</CharactersWithSpaces>
  <SharedDoc>false</SharedDoc>
  <HLinks>
    <vt:vector size="6" baseType="variant">
      <vt:variant>
        <vt:i4>7471114</vt:i4>
      </vt:variant>
      <vt:variant>
        <vt:i4>0</vt:i4>
      </vt:variant>
      <vt:variant>
        <vt:i4>0</vt:i4>
      </vt:variant>
      <vt:variant>
        <vt:i4>5</vt:i4>
      </vt:variant>
      <vt:variant>
        <vt:lpwstr>http://ru.wikipedia.org/wiki/%D0%93%D1%80%D0%B5%D1%87%D0%B5%D1%81%D0%BA%D0%B8%D0%B9_%D1%8F%D0%B7%D1%8B%D0%BA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Динозавр</dc:creator>
  <cp:keywords/>
  <cp:lastModifiedBy>Irina</cp:lastModifiedBy>
  <cp:revision>2</cp:revision>
  <cp:lastPrinted>1899-12-31T21:00:00Z</cp:lastPrinted>
  <dcterms:created xsi:type="dcterms:W3CDTF">2014-07-20T12:23:00Z</dcterms:created>
  <dcterms:modified xsi:type="dcterms:W3CDTF">2014-07-20T12:23:00Z</dcterms:modified>
</cp:coreProperties>
</file>