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4BD" w:rsidRPr="00BA702E" w:rsidRDefault="003537EB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A702E">
        <w:rPr>
          <w:sz w:val="28"/>
          <w:szCs w:val="36"/>
        </w:rPr>
        <w:t>ФЕДЕРАЛЬНОЕ АГЕНСТВО ПО ОБРАЗОВАНИЮ</w:t>
      </w:r>
    </w:p>
    <w:p w:rsidR="003537EB" w:rsidRPr="00BA702E" w:rsidRDefault="003537EB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A702E">
        <w:rPr>
          <w:sz w:val="28"/>
          <w:szCs w:val="36"/>
        </w:rPr>
        <w:t>Брянский государственный технический университет</w:t>
      </w: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A702E">
        <w:rPr>
          <w:sz w:val="28"/>
          <w:szCs w:val="36"/>
        </w:rPr>
        <w:t xml:space="preserve">Кафедра </w:t>
      </w:r>
      <w:r w:rsidR="00BA702E" w:rsidRPr="00BA702E">
        <w:rPr>
          <w:sz w:val="28"/>
          <w:szCs w:val="36"/>
        </w:rPr>
        <w:t>"</w:t>
      </w:r>
      <w:r w:rsidRPr="00BA702E">
        <w:rPr>
          <w:sz w:val="28"/>
          <w:szCs w:val="36"/>
        </w:rPr>
        <w:t>Промышленная теплоэнергетика</w:t>
      </w:r>
      <w:r w:rsidR="00BA702E" w:rsidRPr="00BA702E">
        <w:rPr>
          <w:sz w:val="28"/>
          <w:szCs w:val="36"/>
        </w:rPr>
        <w:t>"</w:t>
      </w: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3537EB" w:rsidRPr="00BA702E" w:rsidRDefault="003537EB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5304BD" w:rsidRDefault="005304BD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BA702E" w:rsidRDefault="00BA702E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BA702E" w:rsidRDefault="00BA702E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BA702E" w:rsidRDefault="00BA702E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BA702E" w:rsidRDefault="00BA702E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52"/>
        </w:rPr>
      </w:pPr>
      <w:r w:rsidRPr="00BA702E">
        <w:rPr>
          <w:sz w:val="28"/>
          <w:szCs w:val="52"/>
        </w:rPr>
        <w:t>Курсовая работа</w:t>
      </w:r>
    </w:p>
    <w:p w:rsidR="005304BD" w:rsidRPr="00BA702E" w:rsidRDefault="005304BD" w:rsidP="00BA702E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iCs/>
          <w:sz w:val="28"/>
          <w:szCs w:val="48"/>
        </w:rPr>
      </w:pPr>
      <w:r w:rsidRPr="00BA702E">
        <w:rPr>
          <w:sz w:val="28"/>
          <w:szCs w:val="48"/>
        </w:rPr>
        <w:t>по дисциплине: Высокотемпературные теплотехнологические процессы и установки</w:t>
      </w: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44"/>
        </w:rPr>
      </w:pPr>
      <w:r w:rsidRPr="00BA702E">
        <w:rPr>
          <w:sz w:val="28"/>
          <w:szCs w:val="44"/>
        </w:rPr>
        <w:t>Теплоэнергетический расчет известково-обжигательной печи</w:t>
      </w:r>
    </w:p>
    <w:p w:rsidR="005304BD" w:rsidRPr="00BA702E" w:rsidRDefault="005304BD" w:rsidP="00BA702E">
      <w:pPr>
        <w:pStyle w:val="a3"/>
        <w:widowControl w:val="0"/>
        <w:suppressAutoHyphens/>
        <w:spacing w:line="360" w:lineRule="auto"/>
        <w:ind w:firstLine="709"/>
        <w:jc w:val="center"/>
      </w:pPr>
    </w:p>
    <w:p w:rsidR="005304BD" w:rsidRPr="00BA702E" w:rsidRDefault="005304BD" w:rsidP="00BA702E">
      <w:pPr>
        <w:pStyle w:val="a3"/>
        <w:widowControl w:val="0"/>
        <w:suppressAutoHyphens/>
        <w:spacing w:line="360" w:lineRule="auto"/>
        <w:ind w:firstLine="709"/>
        <w:jc w:val="center"/>
      </w:pP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BA702E" w:rsidRPr="00BA702E" w:rsidRDefault="00BA702E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BA702E" w:rsidRPr="00BA702E" w:rsidRDefault="005304BD" w:rsidP="00BA702E">
      <w:pPr>
        <w:widowControl w:val="0"/>
        <w:suppressAutoHyphens/>
        <w:spacing w:line="360" w:lineRule="auto"/>
        <w:ind w:left="6096"/>
        <w:rPr>
          <w:sz w:val="28"/>
          <w:szCs w:val="32"/>
        </w:rPr>
      </w:pPr>
      <w:r w:rsidRPr="00BA702E">
        <w:rPr>
          <w:sz w:val="28"/>
          <w:szCs w:val="32"/>
        </w:rPr>
        <w:t>Преподаватель</w:t>
      </w:r>
    </w:p>
    <w:p w:rsidR="00BA702E" w:rsidRPr="00BA702E" w:rsidRDefault="005304BD" w:rsidP="00BA702E">
      <w:pPr>
        <w:widowControl w:val="0"/>
        <w:suppressAutoHyphens/>
        <w:spacing w:line="360" w:lineRule="auto"/>
        <w:ind w:left="6096"/>
        <w:rPr>
          <w:sz w:val="28"/>
          <w:szCs w:val="32"/>
        </w:rPr>
      </w:pPr>
      <w:r w:rsidRPr="00BA702E">
        <w:rPr>
          <w:sz w:val="28"/>
          <w:szCs w:val="32"/>
        </w:rPr>
        <w:t>к.т.н. Курбатская Н.А.</w:t>
      </w:r>
    </w:p>
    <w:p w:rsidR="00BA702E" w:rsidRPr="00BA702E" w:rsidRDefault="005304BD" w:rsidP="00BA702E">
      <w:pPr>
        <w:widowControl w:val="0"/>
        <w:suppressAutoHyphens/>
        <w:spacing w:line="360" w:lineRule="auto"/>
        <w:ind w:left="6096"/>
        <w:rPr>
          <w:sz w:val="28"/>
          <w:szCs w:val="32"/>
        </w:rPr>
      </w:pPr>
      <w:r w:rsidRPr="00BA702E">
        <w:rPr>
          <w:sz w:val="28"/>
          <w:szCs w:val="32"/>
        </w:rPr>
        <w:t>Студент группы 05-ПТЭ</w:t>
      </w:r>
    </w:p>
    <w:p w:rsidR="005304BD" w:rsidRPr="00BA702E" w:rsidRDefault="005304BD" w:rsidP="00BA702E">
      <w:pPr>
        <w:widowControl w:val="0"/>
        <w:suppressAutoHyphens/>
        <w:spacing w:line="360" w:lineRule="auto"/>
        <w:ind w:left="6096"/>
        <w:rPr>
          <w:sz w:val="28"/>
          <w:szCs w:val="32"/>
        </w:rPr>
      </w:pPr>
      <w:r w:rsidRPr="00BA702E">
        <w:rPr>
          <w:sz w:val="28"/>
          <w:szCs w:val="32"/>
        </w:rPr>
        <w:t>Тимошенко О.С.</w:t>
      </w: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304BD" w:rsidRDefault="005304BD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BA702E" w:rsidRPr="00BA702E" w:rsidRDefault="00BA702E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A702E">
        <w:rPr>
          <w:sz w:val="28"/>
          <w:szCs w:val="36"/>
        </w:rPr>
        <w:t>Брянск 2008</w:t>
      </w:r>
    </w:p>
    <w:p w:rsidR="005304BD" w:rsidRPr="00BA702E" w:rsidRDefault="005304BD" w:rsidP="00BA702E">
      <w:pPr>
        <w:pStyle w:val="a3"/>
        <w:widowControl w:val="0"/>
        <w:suppressAutoHyphens/>
        <w:spacing w:line="360" w:lineRule="auto"/>
        <w:ind w:firstLine="709"/>
        <w:jc w:val="center"/>
        <w:rPr>
          <w:caps/>
        </w:rPr>
      </w:pPr>
    </w:p>
    <w:p w:rsidR="00B20473" w:rsidRPr="00BA702E" w:rsidRDefault="003537EB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36"/>
        </w:rPr>
        <w:br w:type="page"/>
      </w:r>
      <w:r w:rsidR="00B20473" w:rsidRPr="00BA702E">
        <w:rPr>
          <w:sz w:val="28"/>
          <w:szCs w:val="28"/>
        </w:rPr>
        <w:t>Произведен теплоэнергетический расчет известково-обжигательной печи, выполнены материальные расчеты топочного и технологического процесса обжига известняка, расчет параметров тепловой схемы технологического процесса, определена продолжительность тепловой обработки и найдены основные размеры рабочего пространства шахтной печи, обеспечивающие заданную производительность установки.</w:t>
      </w:r>
    </w:p>
    <w:p w:rsidR="003537EB" w:rsidRPr="00BA702E" w:rsidRDefault="003537EB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6130" w:rsidRPr="00BA702E" w:rsidRDefault="004B3683" w:rsidP="00BA702E">
      <w:pPr>
        <w:widowControl w:val="0"/>
        <w:suppressAutoHyphens/>
        <w:spacing w:line="360" w:lineRule="auto"/>
        <w:ind w:firstLine="709"/>
        <w:jc w:val="both"/>
        <w:rPr>
          <w:caps/>
          <w:sz w:val="28"/>
        </w:rPr>
      </w:pPr>
      <w:r w:rsidRPr="00BA702E">
        <w:rPr>
          <w:sz w:val="28"/>
        </w:rPr>
        <w:br w:type="page"/>
      </w:r>
      <w:r w:rsidR="00556130" w:rsidRPr="00BA702E">
        <w:rPr>
          <w:caps/>
          <w:sz w:val="28"/>
        </w:rPr>
        <w:t>содержание</w:t>
      </w:r>
    </w:p>
    <w:p w:rsidR="003537EB" w:rsidRPr="00BA702E" w:rsidRDefault="003537EB" w:rsidP="00BA702E">
      <w:pPr>
        <w:pStyle w:val="a3"/>
        <w:widowControl w:val="0"/>
        <w:suppressAutoHyphens/>
        <w:spacing w:line="360" w:lineRule="auto"/>
        <w:ind w:firstLine="709"/>
        <w:rPr>
          <w:caps/>
        </w:rPr>
      </w:pPr>
    </w:p>
    <w:p w:rsidR="005304BD" w:rsidRPr="00BA702E" w:rsidRDefault="005304BD" w:rsidP="00BA702E">
      <w:pPr>
        <w:widowControl w:val="0"/>
        <w:suppressAutoHyphens/>
        <w:spacing w:line="360" w:lineRule="auto"/>
        <w:rPr>
          <w:sz w:val="28"/>
          <w:szCs w:val="28"/>
        </w:rPr>
      </w:pPr>
      <w:bookmarkStart w:id="0" w:name="_Toc469231237"/>
      <w:bookmarkStart w:id="1" w:name="_Toc151263405"/>
      <w:r w:rsidRPr="00BA702E">
        <w:rPr>
          <w:sz w:val="28"/>
          <w:szCs w:val="28"/>
        </w:rPr>
        <w:t>Введение</w:t>
      </w:r>
    </w:p>
    <w:p w:rsidR="005304BD" w:rsidRPr="00BA702E" w:rsidRDefault="005304BD" w:rsidP="00BA702E">
      <w:pPr>
        <w:widowControl w:val="0"/>
        <w:suppressAutoHyphens/>
        <w:spacing w:line="360" w:lineRule="auto"/>
        <w:rPr>
          <w:sz w:val="28"/>
          <w:szCs w:val="28"/>
        </w:rPr>
      </w:pPr>
      <w:r w:rsidRPr="00BA702E">
        <w:rPr>
          <w:sz w:val="28"/>
          <w:szCs w:val="28"/>
        </w:rPr>
        <w:t>Исходные данные</w:t>
      </w:r>
    </w:p>
    <w:p w:rsidR="005304BD" w:rsidRDefault="005304BD" w:rsidP="00BA702E">
      <w:pPr>
        <w:widowControl w:val="0"/>
        <w:suppressAutoHyphens/>
        <w:spacing w:line="360" w:lineRule="auto"/>
        <w:rPr>
          <w:sz w:val="28"/>
          <w:szCs w:val="28"/>
        </w:rPr>
      </w:pPr>
      <w:r w:rsidRPr="00BA702E">
        <w:rPr>
          <w:sz w:val="28"/>
          <w:szCs w:val="28"/>
        </w:rPr>
        <w:t>1.</w:t>
      </w:r>
      <w:r w:rsidR="003537EB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Материальные расчеты теплотехнологического процесса</w:t>
      </w:r>
    </w:p>
    <w:p w:rsidR="00CF75BB" w:rsidRPr="00BA702E" w:rsidRDefault="00CF75BB" w:rsidP="00CF75BB">
      <w:pPr>
        <w:pStyle w:val="2"/>
        <w:keepNext w:val="0"/>
        <w:widowControl w:val="0"/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i w:val="0"/>
        </w:rPr>
      </w:pPr>
      <w:r w:rsidRPr="00BA702E">
        <w:rPr>
          <w:rFonts w:ascii="Times New Roman" w:hAnsi="Times New Roman" w:cs="Times New Roman"/>
          <w:b w:val="0"/>
          <w:i w:val="0"/>
        </w:rPr>
        <w:t>1.1 Расчет топочного процесса</w:t>
      </w:r>
    </w:p>
    <w:p w:rsidR="0006198C" w:rsidRPr="00BA702E" w:rsidRDefault="0006198C" w:rsidP="0006198C">
      <w:pPr>
        <w:pStyle w:val="2"/>
        <w:keepNext w:val="0"/>
        <w:widowControl w:val="0"/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1.2 </w:t>
      </w:r>
      <w:r w:rsidRPr="00BA702E">
        <w:rPr>
          <w:rFonts w:ascii="Times New Roman" w:hAnsi="Times New Roman" w:cs="Times New Roman"/>
          <w:b w:val="0"/>
          <w:i w:val="0"/>
        </w:rPr>
        <w:t>Материальный расчет технологического процесса</w:t>
      </w:r>
    </w:p>
    <w:p w:rsidR="005304BD" w:rsidRPr="00BA702E" w:rsidRDefault="005304BD" w:rsidP="00BA702E">
      <w:pPr>
        <w:widowControl w:val="0"/>
        <w:suppressAutoHyphens/>
        <w:spacing w:line="360" w:lineRule="auto"/>
        <w:rPr>
          <w:sz w:val="28"/>
          <w:szCs w:val="28"/>
        </w:rPr>
      </w:pPr>
      <w:r w:rsidRPr="00BA702E">
        <w:rPr>
          <w:sz w:val="28"/>
          <w:szCs w:val="28"/>
        </w:rPr>
        <w:t>2.</w:t>
      </w:r>
      <w:r w:rsidR="003537EB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Выбор рациональной структуры тепловой схемы</w:t>
      </w:r>
    </w:p>
    <w:p w:rsidR="005304BD" w:rsidRDefault="005304BD" w:rsidP="00BA702E">
      <w:pPr>
        <w:widowControl w:val="0"/>
        <w:suppressAutoHyphens/>
        <w:spacing w:line="360" w:lineRule="auto"/>
        <w:rPr>
          <w:sz w:val="28"/>
          <w:szCs w:val="28"/>
        </w:rPr>
      </w:pPr>
      <w:r w:rsidRPr="00BA702E">
        <w:rPr>
          <w:sz w:val="28"/>
          <w:szCs w:val="28"/>
        </w:rPr>
        <w:t>3.</w:t>
      </w:r>
      <w:r w:rsidR="003537EB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Материальный баланс теплотехнологического процесса и тепловой баланс рабочей камеры</w:t>
      </w:r>
    </w:p>
    <w:p w:rsidR="00383B81" w:rsidRPr="00BA702E" w:rsidRDefault="00383B81" w:rsidP="00383B81">
      <w:pPr>
        <w:pStyle w:val="2"/>
        <w:keepNext w:val="0"/>
        <w:widowControl w:val="0"/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i w:val="0"/>
        </w:rPr>
      </w:pPr>
      <w:r w:rsidRPr="00BA702E">
        <w:rPr>
          <w:rFonts w:ascii="Times New Roman" w:hAnsi="Times New Roman" w:cs="Times New Roman"/>
          <w:b w:val="0"/>
          <w:i w:val="0"/>
        </w:rPr>
        <w:t>3.1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Pr="00BA702E">
        <w:rPr>
          <w:rFonts w:ascii="Times New Roman" w:hAnsi="Times New Roman" w:cs="Times New Roman"/>
          <w:b w:val="0"/>
          <w:i w:val="0"/>
        </w:rPr>
        <w:t>Материальный баланс теплотехнологического процесса обжига известняка</w:t>
      </w:r>
    </w:p>
    <w:p w:rsidR="00383B81" w:rsidRPr="002775B7" w:rsidRDefault="00383B81" w:rsidP="00383B81">
      <w:pPr>
        <w:pStyle w:val="2"/>
        <w:keepNext w:val="0"/>
        <w:widowControl w:val="0"/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i w:val="0"/>
          <w:szCs w:val="32"/>
        </w:rPr>
      </w:pPr>
      <w:r w:rsidRPr="00BA702E">
        <w:rPr>
          <w:rFonts w:ascii="Times New Roman" w:hAnsi="Times New Roman" w:cs="Times New Roman"/>
          <w:b w:val="0"/>
          <w:i w:val="0"/>
          <w:szCs w:val="32"/>
        </w:rPr>
        <w:t>3.2</w:t>
      </w:r>
      <w:r w:rsidRPr="002775B7">
        <w:rPr>
          <w:rFonts w:ascii="Times New Roman" w:hAnsi="Times New Roman" w:cs="Times New Roman"/>
          <w:b w:val="0"/>
          <w:i w:val="0"/>
          <w:szCs w:val="32"/>
        </w:rPr>
        <w:t xml:space="preserve"> </w:t>
      </w:r>
      <w:r w:rsidRPr="00BA702E">
        <w:rPr>
          <w:rFonts w:ascii="Times New Roman" w:hAnsi="Times New Roman" w:cs="Times New Roman"/>
          <w:b w:val="0"/>
          <w:i w:val="0"/>
          <w:szCs w:val="32"/>
        </w:rPr>
        <w:t>Тепловой баланс рабочей камеры</w:t>
      </w:r>
    </w:p>
    <w:p w:rsidR="005304BD" w:rsidRPr="00BA702E" w:rsidRDefault="005304BD" w:rsidP="00BA702E">
      <w:pPr>
        <w:widowControl w:val="0"/>
        <w:suppressAutoHyphens/>
        <w:spacing w:line="360" w:lineRule="auto"/>
        <w:rPr>
          <w:sz w:val="28"/>
          <w:szCs w:val="28"/>
        </w:rPr>
      </w:pPr>
      <w:r w:rsidRPr="00BA702E">
        <w:rPr>
          <w:sz w:val="28"/>
          <w:szCs w:val="28"/>
        </w:rPr>
        <w:t>4.</w:t>
      </w:r>
      <w:r w:rsidR="003537EB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Определение размеров рабочей камеры шахтной известково-обжигательной печи</w:t>
      </w:r>
    </w:p>
    <w:p w:rsidR="005304BD" w:rsidRPr="00BA702E" w:rsidRDefault="005304BD" w:rsidP="00BA702E">
      <w:pPr>
        <w:widowControl w:val="0"/>
        <w:suppressAutoHyphens/>
        <w:spacing w:line="360" w:lineRule="auto"/>
        <w:rPr>
          <w:sz w:val="28"/>
          <w:szCs w:val="28"/>
        </w:rPr>
      </w:pPr>
      <w:r w:rsidRPr="00BA702E">
        <w:rPr>
          <w:sz w:val="28"/>
          <w:szCs w:val="28"/>
        </w:rPr>
        <w:t>Заключен</w:t>
      </w:r>
      <w:r w:rsidR="00B13438" w:rsidRPr="00BA702E">
        <w:rPr>
          <w:sz w:val="28"/>
          <w:szCs w:val="28"/>
        </w:rPr>
        <w:t>ие</w:t>
      </w:r>
    </w:p>
    <w:p w:rsidR="005304BD" w:rsidRPr="00BA702E" w:rsidRDefault="005304BD" w:rsidP="00BA702E">
      <w:pPr>
        <w:widowControl w:val="0"/>
        <w:suppressAutoHyphens/>
        <w:spacing w:line="360" w:lineRule="auto"/>
        <w:rPr>
          <w:sz w:val="28"/>
          <w:szCs w:val="28"/>
        </w:rPr>
      </w:pPr>
      <w:r w:rsidRPr="00BA702E">
        <w:rPr>
          <w:sz w:val="28"/>
          <w:szCs w:val="28"/>
        </w:rPr>
        <w:t>Список литерат</w:t>
      </w:r>
      <w:r w:rsidR="00B13438" w:rsidRPr="00BA702E">
        <w:rPr>
          <w:sz w:val="28"/>
          <w:szCs w:val="28"/>
        </w:rPr>
        <w:t>уры</w:t>
      </w:r>
    </w:p>
    <w:p w:rsidR="003537EB" w:rsidRPr="00BA702E" w:rsidRDefault="003537EB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04BD" w:rsidRPr="00BA702E" w:rsidRDefault="003537EB" w:rsidP="00BA702E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bCs/>
          <w:i w:val="0"/>
        </w:rPr>
      </w:pPr>
      <w:r w:rsidRPr="00BA702E">
        <w:rPr>
          <w:b w:val="0"/>
          <w:bCs/>
          <w:i w:val="0"/>
        </w:rPr>
        <w:br w:type="page"/>
      </w:r>
      <w:r w:rsidR="005304BD" w:rsidRPr="00BA702E">
        <w:rPr>
          <w:b w:val="0"/>
          <w:bCs/>
          <w:i w:val="0"/>
        </w:rPr>
        <w:t>Введение</w:t>
      </w:r>
    </w:p>
    <w:p w:rsidR="003537EB" w:rsidRPr="00BA702E" w:rsidRDefault="003537EB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702E" w:rsidRPr="00BA702E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Промышленный</w:t>
      </w:r>
      <w:r w:rsidR="00BA702E" w:rsidRPr="00BA702E">
        <w:rPr>
          <w:sz w:val="28"/>
          <w:szCs w:val="28"/>
        </w:rPr>
        <w:t xml:space="preserve"> </w:t>
      </w:r>
      <w:r w:rsidR="00602E97" w:rsidRPr="00BA702E">
        <w:rPr>
          <w:sz w:val="28"/>
          <w:szCs w:val="28"/>
        </w:rPr>
        <w:t>теплотехнологический</w:t>
      </w:r>
      <w:r w:rsidR="00BA702E" w:rsidRPr="00BA702E">
        <w:rPr>
          <w:sz w:val="28"/>
          <w:szCs w:val="28"/>
        </w:rPr>
        <w:t xml:space="preserve"> </w:t>
      </w:r>
      <w:r w:rsidR="00602E97" w:rsidRPr="00BA702E">
        <w:rPr>
          <w:sz w:val="28"/>
          <w:szCs w:val="28"/>
        </w:rPr>
        <w:t>комплекс</w:t>
      </w:r>
      <w:r w:rsidRPr="00BA702E">
        <w:rPr>
          <w:sz w:val="28"/>
          <w:szCs w:val="28"/>
        </w:rPr>
        <w:t xml:space="preserve"> включает в себя</w:t>
      </w:r>
      <w:r w:rsid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высокотемпературные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теплотехнологические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системы,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основным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технологическим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звеном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которых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являются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различные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промышленные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печи,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конвертеры,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газогенераторы,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также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газовые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высокотемпературные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теплотехнологические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установки.</w:t>
      </w:r>
    </w:p>
    <w:p w:rsidR="00BA702E" w:rsidRPr="00BA702E" w:rsidRDefault="00602E9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Печь-это </w:t>
      </w:r>
      <w:r w:rsidR="00BF3769" w:rsidRPr="00BA702E">
        <w:rPr>
          <w:sz w:val="28"/>
          <w:szCs w:val="28"/>
        </w:rPr>
        <w:t>тепловое устройство, в</w:t>
      </w:r>
      <w:r w:rsidRPr="00BA702E">
        <w:rPr>
          <w:sz w:val="28"/>
          <w:szCs w:val="28"/>
        </w:rPr>
        <w:t xml:space="preserve"> котором происходит преобразование того или другого вида энергии в теплоту и передача её материалу, подвергаемому тепловой обработке в тех или иных технологических целях.</w:t>
      </w:r>
    </w:p>
    <w:p w:rsidR="00BA702E" w:rsidRPr="00BA702E" w:rsidRDefault="00BF3769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В</w:t>
      </w:r>
      <w:r w:rsidR="00602E97" w:rsidRPr="00BA702E">
        <w:rPr>
          <w:sz w:val="28"/>
          <w:szCs w:val="28"/>
        </w:rPr>
        <w:t>ысокотемпературные</w:t>
      </w:r>
      <w:r w:rsidR="00BA702E" w:rsidRPr="00BA702E">
        <w:rPr>
          <w:sz w:val="28"/>
          <w:szCs w:val="28"/>
        </w:rPr>
        <w:t xml:space="preserve"> </w:t>
      </w:r>
      <w:r w:rsidR="00602E97" w:rsidRPr="00BA702E">
        <w:rPr>
          <w:sz w:val="28"/>
          <w:szCs w:val="28"/>
        </w:rPr>
        <w:t>теплотехнологические</w:t>
      </w:r>
      <w:r w:rsidR="00BA702E" w:rsidRPr="00BA702E">
        <w:rPr>
          <w:sz w:val="28"/>
          <w:szCs w:val="28"/>
        </w:rPr>
        <w:t xml:space="preserve"> </w:t>
      </w:r>
      <w:r w:rsidR="00602E97" w:rsidRPr="00BA702E">
        <w:rPr>
          <w:sz w:val="28"/>
          <w:szCs w:val="28"/>
        </w:rPr>
        <w:t>установки – это технологическое</w:t>
      </w:r>
      <w:r w:rsidRPr="00BA702E">
        <w:rPr>
          <w:sz w:val="28"/>
          <w:szCs w:val="28"/>
        </w:rPr>
        <w:t xml:space="preserve"> устройства</w:t>
      </w:r>
      <w:r w:rsidR="00602E97" w:rsidRPr="00BA702E">
        <w:rPr>
          <w:sz w:val="28"/>
          <w:szCs w:val="28"/>
        </w:rPr>
        <w:t xml:space="preserve">, </w:t>
      </w:r>
      <w:r w:rsidRPr="00BA702E">
        <w:rPr>
          <w:sz w:val="28"/>
          <w:szCs w:val="28"/>
        </w:rPr>
        <w:t>предназначенные</w:t>
      </w:r>
      <w:r w:rsidR="00602E97" w:rsidRPr="00BA702E">
        <w:rPr>
          <w:sz w:val="28"/>
          <w:szCs w:val="28"/>
        </w:rPr>
        <w:t xml:space="preserve"> для осуществления заданных химических и физико-химических превращений исходных веществ и материалов, при оптимальных температурах.</w:t>
      </w:r>
    </w:p>
    <w:p w:rsidR="00BF3769" w:rsidRPr="00BA702E" w:rsidRDefault="00BF3769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Высокотемпе</w:t>
      </w:r>
      <w:r w:rsidR="00853590" w:rsidRPr="00BA702E">
        <w:rPr>
          <w:sz w:val="28"/>
          <w:szCs w:val="28"/>
        </w:rPr>
        <w:t xml:space="preserve">ратурные теплотехнологические процессы </w:t>
      </w:r>
      <w:r w:rsidRPr="00BA702E">
        <w:rPr>
          <w:sz w:val="28"/>
          <w:szCs w:val="28"/>
        </w:rPr>
        <w:t>и высокотемпературные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теплотехнологические</w:t>
      </w:r>
      <w:r w:rsidR="00BA702E" w:rsidRPr="00BA702E">
        <w:rPr>
          <w:sz w:val="28"/>
          <w:szCs w:val="28"/>
        </w:rPr>
        <w:t xml:space="preserve"> </w:t>
      </w:r>
      <w:r w:rsidR="00853590" w:rsidRPr="00BA702E">
        <w:rPr>
          <w:sz w:val="28"/>
          <w:szCs w:val="28"/>
        </w:rPr>
        <w:t>установки</w:t>
      </w:r>
      <w:r w:rsidRPr="00BA702E">
        <w:rPr>
          <w:sz w:val="28"/>
          <w:szCs w:val="28"/>
        </w:rPr>
        <w:t xml:space="preserve"> лежат в основе многих процессов, таких, как: плавка металлов, изготовление деталей машин, строительных материалов, </w:t>
      </w:r>
      <w:r w:rsidR="00853590" w:rsidRPr="00BA702E">
        <w:rPr>
          <w:sz w:val="28"/>
          <w:szCs w:val="28"/>
        </w:rPr>
        <w:t>производство продуктов химии и нефтехимии, пищевая промышленность.</w:t>
      </w: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К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важнейшим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особенностям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теплотехнологического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процесса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относятся: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агрегатное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состояние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состав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исходных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технологических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материалов,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число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ступеней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технологического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процесса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их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содержание,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агрегатное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состояние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состав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продуктов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технологического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процесса,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термодинамические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параметры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процесса (температура,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давление),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участие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технологическом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процессе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продуктов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горения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топлива.</w:t>
      </w:r>
    </w:p>
    <w:p w:rsidR="00BA702E" w:rsidRPr="00BA702E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Исходными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материалами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высокотемпературных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теплотехноло-гических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процессов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чаще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всего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являются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твердое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минеральное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сырье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полученные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из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него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полупродукты,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также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штучные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полупродукты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из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металлов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металлических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сплавов</w:t>
      </w:r>
      <w:r w:rsidR="00853590" w:rsidRPr="00BA702E">
        <w:rPr>
          <w:sz w:val="28"/>
          <w:szCs w:val="28"/>
        </w:rPr>
        <w:t>.</w:t>
      </w:r>
    </w:p>
    <w:p w:rsidR="005304BD" w:rsidRPr="00BA702E" w:rsidRDefault="0085359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В данной работе т</w:t>
      </w:r>
      <w:r w:rsidR="005304BD" w:rsidRPr="00BA702E">
        <w:rPr>
          <w:sz w:val="28"/>
          <w:szCs w:val="28"/>
        </w:rPr>
        <w:t xml:space="preserve">ехнологическим продуктом процесса, </w:t>
      </w:r>
      <w:r w:rsidR="00602E97" w:rsidRPr="00BA702E">
        <w:rPr>
          <w:sz w:val="28"/>
          <w:szCs w:val="28"/>
        </w:rPr>
        <w:t>является известь. Известь - вяжущий материал, получаемый обжигом и последовательной</w:t>
      </w:r>
      <w:r w:rsidR="00BA702E" w:rsidRPr="00BA702E">
        <w:rPr>
          <w:sz w:val="28"/>
          <w:szCs w:val="28"/>
        </w:rPr>
        <w:t xml:space="preserve"> </w:t>
      </w:r>
      <w:r w:rsidR="00602E97" w:rsidRPr="00BA702E">
        <w:rPr>
          <w:sz w:val="28"/>
          <w:szCs w:val="28"/>
        </w:rPr>
        <w:t>переработкой известняка, мела и других известково-магнезиальных горных пород.</w:t>
      </w:r>
    </w:p>
    <w:p w:rsidR="00BA702E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Технологическим сырьем для получения извести служат природные карбонатные породы: известняк, мел, мраморная крошка, ракушечник и др. В производстве извести используются преимущественно карбона</w:t>
      </w:r>
      <w:r w:rsidR="00BA702E">
        <w:rPr>
          <w:sz w:val="28"/>
          <w:szCs w:val="28"/>
        </w:rPr>
        <w:t>тные породы следующего состава:</w:t>
      </w:r>
    </w:p>
    <w:p w:rsidR="00BA702E" w:rsidRDefault="00BA70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04BD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СаСО</w:t>
      </w:r>
      <w:r w:rsidRPr="00BA702E">
        <w:rPr>
          <w:sz w:val="28"/>
          <w:szCs w:val="28"/>
          <w:vertAlign w:val="subscript"/>
        </w:rPr>
        <w:t>3</w:t>
      </w:r>
      <w:r w:rsidRPr="00BA702E">
        <w:rPr>
          <w:sz w:val="28"/>
          <w:szCs w:val="28"/>
        </w:rPr>
        <w:t xml:space="preserve"> ≥ 90%; MgCO</w:t>
      </w:r>
      <w:r w:rsidRPr="00BA702E">
        <w:rPr>
          <w:sz w:val="28"/>
          <w:szCs w:val="28"/>
          <w:vertAlign w:val="subscript"/>
        </w:rPr>
        <w:t>3</w:t>
      </w:r>
      <w:r w:rsidRPr="00BA702E">
        <w:rPr>
          <w:sz w:val="28"/>
          <w:szCs w:val="28"/>
        </w:rPr>
        <w:t xml:space="preserve"> ≤ 1…3%; SiO</w:t>
      </w:r>
      <w:r w:rsidRPr="00BA702E">
        <w:rPr>
          <w:sz w:val="28"/>
          <w:szCs w:val="28"/>
          <w:vertAlign w:val="subscript"/>
        </w:rPr>
        <w:t>2</w:t>
      </w:r>
      <w:r w:rsidRPr="00BA702E">
        <w:rPr>
          <w:sz w:val="28"/>
          <w:szCs w:val="28"/>
        </w:rPr>
        <w:t xml:space="preserve"> ≤ 4%;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Аl</w:t>
      </w:r>
      <w:r w:rsidRPr="00BA702E">
        <w:rPr>
          <w:sz w:val="28"/>
          <w:szCs w:val="28"/>
          <w:vertAlign w:val="subscript"/>
        </w:rPr>
        <w:t>2</w:t>
      </w:r>
      <w:r w:rsidRPr="00BA702E">
        <w:rPr>
          <w:sz w:val="28"/>
          <w:szCs w:val="28"/>
        </w:rPr>
        <w:t>О</w:t>
      </w:r>
      <w:r w:rsidRPr="00BA702E">
        <w:rPr>
          <w:sz w:val="28"/>
          <w:szCs w:val="28"/>
          <w:vertAlign w:val="subscript"/>
        </w:rPr>
        <w:t>3</w:t>
      </w:r>
      <w:r w:rsidRPr="00BA702E">
        <w:rPr>
          <w:sz w:val="28"/>
          <w:szCs w:val="28"/>
        </w:rPr>
        <w:t xml:space="preserve"> + Fe</w:t>
      </w:r>
      <w:r w:rsidRPr="00BA702E">
        <w:rPr>
          <w:sz w:val="28"/>
          <w:szCs w:val="28"/>
          <w:vertAlign w:val="subscript"/>
        </w:rPr>
        <w:t>2</w:t>
      </w:r>
      <w:r w:rsidRPr="00BA702E">
        <w:rPr>
          <w:sz w:val="28"/>
          <w:szCs w:val="28"/>
        </w:rPr>
        <w:t>O</w:t>
      </w:r>
      <w:r w:rsidRPr="00BA702E">
        <w:rPr>
          <w:sz w:val="28"/>
          <w:szCs w:val="28"/>
          <w:vertAlign w:val="subscript"/>
        </w:rPr>
        <w:t>3</w:t>
      </w:r>
      <w:r w:rsidRPr="00BA702E">
        <w:rPr>
          <w:sz w:val="28"/>
          <w:szCs w:val="28"/>
        </w:rPr>
        <w:t xml:space="preserve"> ≤2% и H</w:t>
      </w:r>
      <w:r w:rsidRPr="00BA702E">
        <w:rPr>
          <w:sz w:val="28"/>
          <w:szCs w:val="28"/>
          <w:vertAlign w:val="subscript"/>
        </w:rPr>
        <w:t>2</w:t>
      </w:r>
      <w:r w:rsidRPr="00BA702E">
        <w:rPr>
          <w:sz w:val="28"/>
          <w:szCs w:val="28"/>
        </w:rPr>
        <w:t>O ≤18%.</w:t>
      </w:r>
    </w:p>
    <w:p w:rsidR="00BA702E" w:rsidRPr="00BA702E" w:rsidRDefault="00BA70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Основными стадиями технологического процесса обжига известняка являются нагрев технологического сырья до температуры начала термической диссоциации СаСО</w:t>
      </w:r>
      <w:r w:rsidRPr="00BA702E">
        <w:rPr>
          <w:sz w:val="28"/>
          <w:szCs w:val="28"/>
          <w:vertAlign w:val="subscript"/>
        </w:rPr>
        <w:t>3</w:t>
      </w:r>
      <w:r w:rsidRPr="00BA702E">
        <w:rPr>
          <w:sz w:val="28"/>
          <w:szCs w:val="28"/>
        </w:rPr>
        <w:t>, диссоциирующей обжиг и охлаждение технологического продукта.</w:t>
      </w:r>
    </w:p>
    <w:p w:rsidR="00BA702E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В пределах первой стадии, в процессе нагрева технологического сырья от t</w:t>
      </w:r>
      <w:r w:rsidRPr="00BA702E">
        <w:rPr>
          <w:sz w:val="28"/>
          <w:szCs w:val="28"/>
          <w:vertAlign w:val="subscript"/>
        </w:rPr>
        <w:t>m.с.</w:t>
      </w:r>
      <w:r w:rsidRPr="00BA702E">
        <w:rPr>
          <w:sz w:val="28"/>
          <w:szCs w:val="28"/>
        </w:rPr>
        <w:t xml:space="preserve"> до t</w:t>
      </w:r>
      <w:r w:rsidRPr="00BA702E">
        <w:rPr>
          <w:sz w:val="28"/>
          <w:szCs w:val="28"/>
          <w:vertAlign w:val="subscript"/>
        </w:rPr>
        <w:t>н.п.</w:t>
      </w:r>
      <w:r w:rsidRPr="00BA702E">
        <w:rPr>
          <w:sz w:val="28"/>
          <w:szCs w:val="28"/>
        </w:rPr>
        <w:t>, происходит удаление из сырья влаги и практически полностью завершается термическое разложение карбоната магния по реакции</w:t>
      </w:r>
    </w:p>
    <w:p w:rsidR="00BA702E" w:rsidRPr="00BA702E" w:rsidRDefault="00BA70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04BD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MgCO</w:t>
      </w:r>
      <w:r w:rsidRPr="00BA702E">
        <w:rPr>
          <w:sz w:val="28"/>
          <w:szCs w:val="28"/>
          <w:vertAlign w:val="subscript"/>
        </w:rPr>
        <w:t>3</w:t>
      </w:r>
      <w:r w:rsidRPr="00BA702E">
        <w:rPr>
          <w:sz w:val="28"/>
          <w:szCs w:val="28"/>
        </w:rPr>
        <w:t>↔MgO + СО</w:t>
      </w:r>
      <w:r w:rsidRPr="00BA702E">
        <w:rPr>
          <w:sz w:val="28"/>
          <w:szCs w:val="28"/>
          <w:vertAlign w:val="subscript"/>
        </w:rPr>
        <w:t>2</w:t>
      </w:r>
      <w:r w:rsidRPr="00BA702E">
        <w:rPr>
          <w:sz w:val="28"/>
          <w:szCs w:val="28"/>
        </w:rPr>
        <w:t>.</w:t>
      </w:r>
    </w:p>
    <w:p w:rsidR="00BA702E" w:rsidRPr="00BA702E" w:rsidRDefault="00BA70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BA702E">
        <w:rPr>
          <w:sz w:val="28"/>
          <w:szCs w:val="28"/>
        </w:rPr>
        <w:t xml:space="preserve">В пределах второй стадии сырье нагревается до максимальной температуры </w:t>
      </w:r>
      <w:r w:rsidR="00BB7062" w:rsidRPr="00BA702E">
        <w:rPr>
          <w:position w:val="-12"/>
          <w:sz w:val="28"/>
          <w:szCs w:val="28"/>
        </w:rPr>
        <w:object w:dxaOrig="4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8.75pt" o:ole="">
            <v:imagedata r:id="rId5" o:title=""/>
          </v:shape>
          <o:OLEObject Type="Embed" ProgID="Equation.3" ShapeID="_x0000_i1025" DrawAspect="Content" ObjectID="_1472073150" r:id="rId6"/>
        </w:object>
      </w:r>
      <w:r w:rsidRPr="00BA702E">
        <w:rPr>
          <w:sz w:val="28"/>
          <w:szCs w:val="28"/>
        </w:rPr>
        <w:t xml:space="preserve"> и идет термическое разложение СаСО</w:t>
      </w:r>
      <w:r w:rsidRPr="00BA702E">
        <w:rPr>
          <w:sz w:val="28"/>
          <w:szCs w:val="28"/>
          <w:vertAlign w:val="subscript"/>
        </w:rPr>
        <w:t>3</w:t>
      </w:r>
    </w:p>
    <w:p w:rsidR="00BA702E" w:rsidRPr="00BA702E" w:rsidRDefault="00BA70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04BD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СаСО</w:t>
      </w:r>
      <w:r w:rsidRPr="00BA702E">
        <w:rPr>
          <w:sz w:val="28"/>
          <w:szCs w:val="28"/>
          <w:vertAlign w:val="subscript"/>
        </w:rPr>
        <w:t>3</w:t>
      </w:r>
      <w:r w:rsidRPr="00BA702E">
        <w:rPr>
          <w:sz w:val="28"/>
          <w:szCs w:val="28"/>
        </w:rPr>
        <w:t xml:space="preserve"> ↔СаО + СО</w:t>
      </w:r>
      <w:r w:rsidRPr="00BA702E">
        <w:rPr>
          <w:sz w:val="28"/>
          <w:szCs w:val="28"/>
          <w:vertAlign w:val="subscript"/>
        </w:rPr>
        <w:t>2</w:t>
      </w:r>
      <w:r w:rsidRPr="00BA702E">
        <w:rPr>
          <w:sz w:val="28"/>
          <w:szCs w:val="28"/>
        </w:rPr>
        <w:t>.</w:t>
      </w:r>
    </w:p>
    <w:p w:rsidR="00BA702E" w:rsidRPr="00BA702E" w:rsidRDefault="00BA70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Третья стадия рассматриваемого технологического процесса не всегда обязательна. Если есть возможность использования у потребителя горячей извести, то ее охлаждение в обжиговой печи может оказаться нецелесообразным. В рамках курсовой работы рассматривается наиболее распространенный случай, когда продукт направляется на склад; в этом случае третья стадия процесса обжига известняка обязательна.</w:t>
      </w:r>
    </w:p>
    <w:p w:rsidR="005304BD" w:rsidRPr="00BA702E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Все ступени теплотехнологического процесса осуществляются в реакторах, имеющих от одной до нескольких зон.</w:t>
      </w:r>
    </w:p>
    <w:p w:rsidR="00BA702E" w:rsidRPr="00BA702E" w:rsidRDefault="00602E9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Шахтная печь - высокотемпературная теплотехнологическая установка, которая представляет из себя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установленную вертикально на фундаменте шахту, снабженную в верхней части устройством для загрузки исходных материалов (в данной курсовой работе это крупно кусковой известняк), а в нижней – механизм для выгрузки продукции.</w:t>
      </w:r>
    </w:p>
    <w:p w:rsidR="00BA702E" w:rsidRDefault="005304B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Конструктивная схема шахтной печи, имеет кроме зоны высоких темпера</w:t>
      </w:r>
      <w:r w:rsidR="00BA702E">
        <w:rPr>
          <w:sz w:val="28"/>
          <w:szCs w:val="28"/>
        </w:rPr>
        <w:t>тур (зона обжига и горения (ЗО)</w:t>
      </w:r>
      <w:r w:rsidRPr="00BA702E">
        <w:rPr>
          <w:sz w:val="28"/>
          <w:szCs w:val="28"/>
        </w:rPr>
        <w:t>) еще две теплотехнические зоны рабочего пространства: экономайзерную зону (ЭЗ) и зону регенеративного охлаждения теплотехнического продукта (ЗРО). Через ЗРО шахтных печей, природным газом, целесообразно пропускать только часть расходуемого на сжигание топлива воздуха, а остальной подавать через двухпроводные горелки и воздушные сопла в ЗО. Такая схема распределения воздуха обеспечивает удовлетворительную полноту сжигания природного газа при относительно небольших коэффициентах расхода воздуха. Попытки использовать весь воздух для охлаждения технологического продукта в ЗРО с подачей всего природного газа через однопроводные горелки приводили к значительному росту химического недожега, до 30%.При определенных условиях нагрев воздуха, вводимого в ЗО помимо ЗРО, может дать заметное снижение видимого удельного расхода топлива на процесс. Подводимый к двухпроводным горелкам и воздушным соплам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ЗО воздух можно нагреть путем использования теплоты отходящих газов в</w:t>
      </w:r>
      <w:r w:rsidR="004C3C8A" w:rsidRPr="00BA702E">
        <w:rPr>
          <w:sz w:val="28"/>
          <w:szCs w:val="28"/>
        </w:rPr>
        <w:t xml:space="preserve"> воздухоподогревателе ВП.</w:t>
      </w:r>
    </w:p>
    <w:p w:rsidR="00BA702E" w:rsidRPr="00BA702E" w:rsidRDefault="00BA70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6130" w:rsidRPr="00BA702E" w:rsidRDefault="004C3C8A" w:rsidP="00BA702E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bCs/>
          <w:i w:val="0"/>
        </w:rPr>
      </w:pPr>
      <w:r w:rsidRPr="00BA702E">
        <w:rPr>
          <w:b w:val="0"/>
          <w:bCs/>
          <w:i w:val="0"/>
          <w:szCs w:val="28"/>
        </w:rPr>
        <w:br w:type="page"/>
      </w:r>
      <w:r w:rsidR="00556130" w:rsidRPr="00BA702E">
        <w:rPr>
          <w:b w:val="0"/>
          <w:bCs/>
          <w:i w:val="0"/>
        </w:rPr>
        <w:t>Исходные данные</w:t>
      </w:r>
      <w:bookmarkEnd w:id="0"/>
      <w:bookmarkEnd w:id="1"/>
    </w:p>
    <w:p w:rsidR="00556130" w:rsidRPr="00BA702E" w:rsidRDefault="00556130" w:rsidP="00BA702E">
      <w:pPr>
        <w:pStyle w:val="a3"/>
        <w:widowControl w:val="0"/>
        <w:suppressAutoHyphens/>
        <w:spacing w:line="360" w:lineRule="auto"/>
        <w:ind w:firstLine="709"/>
      </w:pPr>
    </w:p>
    <w:p w:rsidR="00556130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 xml:space="preserve">Производительность печи </w:t>
      </w:r>
      <w:r w:rsidR="00BB7062" w:rsidRPr="00BA702E">
        <w:rPr>
          <w:position w:val="-10"/>
          <w:szCs w:val="28"/>
        </w:rPr>
        <w:object w:dxaOrig="1660" w:dyaOrig="320">
          <v:shape id="_x0000_i1026" type="#_x0000_t75" style="width:83.25pt;height:15.75pt" o:ole="">
            <v:imagedata r:id="rId7" o:title=""/>
          </v:shape>
          <o:OLEObject Type="Embed" ProgID="Equation.3" ShapeID="_x0000_i1026" DrawAspect="Content" ObjectID="_1472073151" r:id="rId8"/>
        </w:object>
      </w:r>
      <w:r w:rsidRPr="00BA702E">
        <w:rPr>
          <w:szCs w:val="28"/>
        </w:rPr>
        <w:t>.</w:t>
      </w: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Характеристика технологического сырья (известняка):</w:t>
      </w:r>
    </w:p>
    <w:p w:rsid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а)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>состав сухого известняка в %</w:t>
      </w:r>
    </w:p>
    <w:p w:rsidR="00BA702E" w:rsidRPr="00BA702E" w:rsidRDefault="00BA702E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</w:p>
    <w:p w:rsidR="00BA702E" w:rsidRPr="00BA702E" w:rsidRDefault="00BB7062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position w:val="-12"/>
          <w:szCs w:val="28"/>
        </w:rPr>
        <w:object w:dxaOrig="1420" w:dyaOrig="360">
          <v:shape id="_x0000_i1027" type="#_x0000_t75" style="width:71.25pt;height:18pt" o:ole="">
            <v:imagedata r:id="rId9" o:title=""/>
          </v:shape>
          <o:OLEObject Type="Embed" ProgID="Equation.3" ShapeID="_x0000_i1027" DrawAspect="Content" ObjectID="_1472073152" r:id="rId10"/>
        </w:object>
      </w:r>
      <w:r w:rsidR="00556130" w:rsidRPr="00BA702E">
        <w:rPr>
          <w:szCs w:val="28"/>
        </w:rPr>
        <w:t>,</w:t>
      </w:r>
    </w:p>
    <w:p w:rsidR="00BA702E" w:rsidRDefault="00BB7062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position w:val="-30"/>
          <w:szCs w:val="28"/>
          <w:lang w:val="en-US"/>
        </w:rPr>
        <w:object w:dxaOrig="2860" w:dyaOrig="720">
          <v:shape id="_x0000_i1028" type="#_x0000_t75" style="width:143.25pt;height:36pt" o:ole="">
            <v:imagedata r:id="rId11" o:title=""/>
          </v:shape>
          <o:OLEObject Type="Embed" ProgID="Equation.3" ShapeID="_x0000_i1028" DrawAspect="Content" ObjectID="_1472073153" r:id="rId12"/>
        </w:object>
      </w:r>
    </w:p>
    <w:p w:rsidR="00BA702E" w:rsidRPr="00BA702E" w:rsidRDefault="00BA702E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б)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влагосодержание </w:t>
      </w:r>
      <w:r w:rsidR="00BB7062" w:rsidRPr="00BA702E">
        <w:rPr>
          <w:position w:val="-12"/>
          <w:szCs w:val="28"/>
        </w:rPr>
        <w:object w:dxaOrig="1540" w:dyaOrig="360">
          <v:shape id="_x0000_i1029" type="#_x0000_t75" style="width:77.25pt;height:18pt" o:ole="">
            <v:imagedata r:id="rId13" o:title=""/>
          </v:shape>
          <o:OLEObject Type="Embed" ProgID="Equation.3" ShapeID="_x0000_i1029" DrawAspect="Content" ObjectID="_1472073154" r:id="rId14"/>
        </w:object>
      </w:r>
      <w:r w:rsidRPr="00BA702E">
        <w:rPr>
          <w:szCs w:val="28"/>
        </w:rPr>
        <w:t>;</w:t>
      </w: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в)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плотность </w:t>
      </w:r>
      <w:r w:rsidR="00BB7062" w:rsidRPr="00BA702E">
        <w:rPr>
          <w:position w:val="-12"/>
          <w:szCs w:val="28"/>
        </w:rPr>
        <w:object w:dxaOrig="1820" w:dyaOrig="380">
          <v:shape id="_x0000_i1030" type="#_x0000_t75" style="width:90.75pt;height:18.75pt" o:ole="">
            <v:imagedata r:id="rId15" o:title=""/>
          </v:shape>
          <o:OLEObject Type="Embed" ProgID="Equation.3" ShapeID="_x0000_i1030" DrawAspect="Content" ObjectID="_1472073155" r:id="rId16"/>
        </w:object>
      </w:r>
      <w:r w:rsidRPr="00BA702E">
        <w:rPr>
          <w:szCs w:val="28"/>
        </w:rPr>
        <w:t>;</w:t>
      </w:r>
    </w:p>
    <w:p w:rsidR="00556130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г)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средний диаметр кусков </w:t>
      </w:r>
      <w:r w:rsidR="00BB7062" w:rsidRPr="00BA702E">
        <w:rPr>
          <w:position w:val="-10"/>
          <w:szCs w:val="28"/>
        </w:rPr>
        <w:object w:dxaOrig="1180" w:dyaOrig="340">
          <v:shape id="_x0000_i1031" type="#_x0000_t75" style="width:59.25pt;height:17.25pt" o:ole="">
            <v:imagedata r:id="rId17" o:title=""/>
          </v:shape>
          <o:OLEObject Type="Embed" ProgID="Equation.3" ShapeID="_x0000_i1031" DrawAspect="Content" ObjectID="_1472073156" r:id="rId18"/>
        </w:object>
      </w:r>
      <w:r w:rsidRPr="00BA702E">
        <w:rPr>
          <w:szCs w:val="28"/>
        </w:rPr>
        <w:t>.</w:t>
      </w: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Характеристика процесса обжига и технологического продукта:</w:t>
      </w: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а)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температурный уровень процесса </w:t>
      </w:r>
      <w:r w:rsidR="00BB7062" w:rsidRPr="00BA702E">
        <w:rPr>
          <w:position w:val="-10"/>
          <w:szCs w:val="28"/>
        </w:rPr>
        <w:object w:dxaOrig="180" w:dyaOrig="340">
          <v:shape id="_x0000_i1032" type="#_x0000_t75" style="width:9pt;height:17.25pt" o:ole="">
            <v:imagedata r:id="rId19" o:title=""/>
          </v:shape>
          <o:OLEObject Type="Embed" ProgID="Equation.3" ShapeID="_x0000_i1032" DrawAspect="Content" ObjectID="_1472073157" r:id="rId20"/>
        </w:object>
      </w:r>
      <w:r w:rsidR="00BB7062" w:rsidRPr="00BA702E">
        <w:rPr>
          <w:position w:val="-12"/>
          <w:szCs w:val="28"/>
        </w:rPr>
        <w:object w:dxaOrig="1440" w:dyaOrig="380">
          <v:shape id="_x0000_i1033" type="#_x0000_t75" style="width:1in;height:18.75pt" o:ole="">
            <v:imagedata r:id="rId21" o:title=""/>
          </v:shape>
          <o:OLEObject Type="Embed" ProgID="Equation.3" ShapeID="_x0000_i1033" DrawAspect="Content" ObjectID="_1472073158" r:id="rId22"/>
        </w:object>
      </w:r>
      <w:r w:rsidRPr="00BA702E">
        <w:rPr>
          <w:szCs w:val="28"/>
        </w:rPr>
        <w:t>;</w:t>
      </w: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б)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температура начала термической диссоциации </w:t>
      </w:r>
      <w:r w:rsidR="00BB7062" w:rsidRPr="00BA702E">
        <w:rPr>
          <w:position w:val="-12"/>
          <w:szCs w:val="28"/>
        </w:rPr>
        <w:object w:dxaOrig="740" w:dyaOrig="360">
          <v:shape id="_x0000_i1034" type="#_x0000_t75" style="width:36.75pt;height:18pt" o:ole="">
            <v:imagedata r:id="rId23" o:title=""/>
          </v:shape>
          <o:OLEObject Type="Embed" ProgID="Equation.3" ShapeID="_x0000_i1034" DrawAspect="Content" ObjectID="_1472073159" r:id="rId24"/>
        </w:object>
      </w:r>
      <w:r w:rsidRPr="00BA702E">
        <w:rPr>
          <w:szCs w:val="28"/>
        </w:rPr>
        <w:t xml:space="preserve"> </w:t>
      </w:r>
      <w:r w:rsidR="00BB7062" w:rsidRPr="00BA702E">
        <w:rPr>
          <w:position w:val="-12"/>
          <w:szCs w:val="28"/>
        </w:rPr>
        <w:object w:dxaOrig="1240" w:dyaOrig="380">
          <v:shape id="_x0000_i1035" type="#_x0000_t75" style="width:62.25pt;height:18.75pt" o:ole="">
            <v:imagedata r:id="rId25" o:title=""/>
          </v:shape>
          <o:OLEObject Type="Embed" ProgID="Equation.3" ShapeID="_x0000_i1035" DrawAspect="Content" ObjectID="_1472073160" r:id="rId26"/>
        </w:object>
      </w:r>
      <w:r w:rsidRPr="00BA702E">
        <w:rPr>
          <w:szCs w:val="28"/>
        </w:rPr>
        <w:t>;</w:t>
      </w:r>
    </w:p>
    <w:p w:rsid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в)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степень диссоциации </w:t>
      </w:r>
      <w:r w:rsidR="00BB7062" w:rsidRPr="00BA702E">
        <w:rPr>
          <w:position w:val="-12"/>
          <w:szCs w:val="28"/>
        </w:rPr>
        <w:object w:dxaOrig="740" w:dyaOrig="360">
          <v:shape id="_x0000_i1036" type="#_x0000_t75" style="width:36.75pt;height:18pt" o:ole="">
            <v:imagedata r:id="rId23" o:title=""/>
          </v:shape>
          <o:OLEObject Type="Embed" ProgID="Equation.3" ShapeID="_x0000_i1036" DrawAspect="Content" ObjectID="_1472073161" r:id="rId27"/>
        </w:object>
      </w:r>
      <w:r w:rsidRPr="00BA702E">
        <w:rPr>
          <w:szCs w:val="28"/>
        </w:rPr>
        <w:t xml:space="preserve"> </w:t>
      </w:r>
      <w:r w:rsidR="00BB7062" w:rsidRPr="00BA702E">
        <w:rPr>
          <w:position w:val="-10"/>
          <w:szCs w:val="28"/>
        </w:rPr>
        <w:object w:dxaOrig="980" w:dyaOrig="340">
          <v:shape id="_x0000_i1037" type="#_x0000_t75" style="width:48.75pt;height:17.25pt" o:ole="">
            <v:imagedata r:id="rId28" o:title=""/>
          </v:shape>
          <o:OLEObject Type="Embed" ProgID="Equation.3" ShapeID="_x0000_i1037" DrawAspect="Content" ObjectID="_1472073162" r:id="rId29"/>
        </w:object>
      </w:r>
      <w:r w:rsidRPr="00BA702E">
        <w:rPr>
          <w:szCs w:val="28"/>
        </w:rPr>
        <w:t>,</w:t>
      </w:r>
      <w:r w:rsidR="00CF75BB">
        <w:rPr>
          <w:szCs w:val="28"/>
        </w:rPr>
        <w:t xml:space="preserve"> </w:t>
      </w:r>
      <w:r w:rsidR="00BB7062" w:rsidRPr="00BA702E">
        <w:rPr>
          <w:position w:val="-12"/>
          <w:szCs w:val="28"/>
        </w:rPr>
        <w:object w:dxaOrig="780" w:dyaOrig="360">
          <v:shape id="_x0000_i1038" type="#_x0000_t75" style="width:39pt;height:18pt" o:ole="">
            <v:imagedata r:id="rId30" o:title=""/>
          </v:shape>
          <o:OLEObject Type="Embed" ProgID="Equation.3" ShapeID="_x0000_i1038" DrawAspect="Content" ObjectID="_1472073163" r:id="rId31"/>
        </w:object>
      </w:r>
      <w:r w:rsidRPr="00BA702E">
        <w:rPr>
          <w:szCs w:val="28"/>
        </w:rPr>
        <w:t xml:space="preserve"> </w:t>
      </w:r>
      <w:r w:rsidR="00BB7062" w:rsidRPr="00BA702E">
        <w:rPr>
          <w:position w:val="-10"/>
          <w:szCs w:val="28"/>
        </w:rPr>
        <w:object w:dxaOrig="840" w:dyaOrig="340">
          <v:shape id="_x0000_i1039" type="#_x0000_t75" style="width:42pt;height:17.25pt" o:ole="">
            <v:imagedata r:id="rId32" o:title=""/>
          </v:shape>
          <o:OLEObject Type="Embed" ProgID="Equation.3" ShapeID="_x0000_i1039" DrawAspect="Content" ObjectID="_1472073164" r:id="rId33"/>
        </w:object>
      </w:r>
      <w:r w:rsidRPr="00BA702E">
        <w:rPr>
          <w:szCs w:val="28"/>
        </w:rPr>
        <w:t>;</w:t>
      </w:r>
    </w:p>
    <w:p w:rsid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г)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>унос технологического сырья в %, от массы технологического сырья</w:t>
      </w:r>
      <w:r w:rsidR="00CF75BB">
        <w:rPr>
          <w:szCs w:val="28"/>
        </w:rPr>
        <w:t xml:space="preserve"> </w:t>
      </w:r>
      <w:r w:rsidR="00BB7062" w:rsidRPr="00BA702E">
        <w:rPr>
          <w:position w:val="-14"/>
          <w:szCs w:val="28"/>
        </w:rPr>
        <w:object w:dxaOrig="980" w:dyaOrig="380">
          <v:shape id="_x0000_i1040" type="#_x0000_t75" style="width:48.75pt;height:18.75pt" o:ole="">
            <v:imagedata r:id="rId34" o:title=""/>
          </v:shape>
          <o:OLEObject Type="Embed" ProgID="Equation.3" ShapeID="_x0000_i1040" DrawAspect="Content" ObjectID="_1472073165" r:id="rId35"/>
        </w:object>
      </w:r>
      <w:r w:rsidRPr="00BA702E">
        <w:rPr>
          <w:szCs w:val="28"/>
        </w:rPr>
        <w:t>;</w:t>
      </w:r>
    </w:p>
    <w:p w:rsidR="00556130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д)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плотность извести </w:t>
      </w:r>
      <w:r w:rsidR="00BB7062" w:rsidRPr="00BA702E">
        <w:rPr>
          <w:position w:val="-12"/>
          <w:szCs w:val="28"/>
        </w:rPr>
        <w:object w:dxaOrig="1820" w:dyaOrig="380">
          <v:shape id="_x0000_i1041" type="#_x0000_t75" style="width:90.75pt;height:18.75pt" o:ole="">
            <v:imagedata r:id="rId36" o:title=""/>
          </v:shape>
          <o:OLEObject Type="Embed" ProgID="Equation.3" ShapeID="_x0000_i1041" DrawAspect="Content" ObjectID="_1472073166" r:id="rId37"/>
        </w:object>
      </w:r>
      <w:r w:rsidRPr="00BA702E">
        <w:rPr>
          <w:szCs w:val="28"/>
        </w:rPr>
        <w:t>.</w:t>
      </w: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Характеристика компонентов горения и топочного процесса</w:t>
      </w:r>
    </w:p>
    <w:p w:rsid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а)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>топливо –</w:t>
      </w:r>
      <w:r w:rsidR="008D4611" w:rsidRPr="00BA702E">
        <w:rPr>
          <w:szCs w:val="28"/>
        </w:rPr>
        <w:t xml:space="preserve"> природный газ из газопровода №4</w:t>
      </w:r>
      <w:r w:rsidRPr="00BA702E">
        <w:rPr>
          <w:szCs w:val="28"/>
        </w:rPr>
        <w:t>:</w:t>
      </w:r>
    </w:p>
    <w:p w:rsidR="00BA702E" w:rsidRDefault="00BA702E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</w:p>
    <w:p w:rsidR="00BA702E" w:rsidRDefault="00BB7062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position w:val="-102"/>
          <w:szCs w:val="28"/>
        </w:rPr>
        <w:object w:dxaOrig="1560" w:dyaOrig="2160">
          <v:shape id="_x0000_i1042" type="#_x0000_t75" style="width:78pt;height:108pt" o:ole="">
            <v:imagedata r:id="rId38" o:title=""/>
          </v:shape>
          <o:OLEObject Type="Embed" ProgID="Equation.3" ShapeID="_x0000_i1042" DrawAspect="Content" ObjectID="_1472073167" r:id="rId39"/>
        </w:object>
      </w:r>
    </w:p>
    <w:p w:rsidR="00CF75BB" w:rsidRDefault="00CF75BB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</w:p>
    <w:p w:rsidR="00BA702E" w:rsidRPr="00BA702E" w:rsidRDefault="00CF75BB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556130" w:rsidRPr="00BA702E">
        <w:rPr>
          <w:szCs w:val="28"/>
        </w:rPr>
        <w:t xml:space="preserve">влагосодержание топлива </w:t>
      </w:r>
      <w:r w:rsidR="00BB7062" w:rsidRPr="00BA702E">
        <w:rPr>
          <w:position w:val="-12"/>
          <w:szCs w:val="28"/>
        </w:rPr>
        <w:object w:dxaOrig="1600" w:dyaOrig="380">
          <v:shape id="_x0000_i1043" type="#_x0000_t75" style="width:84.75pt;height:20.25pt" o:ole="" fillcolor="window">
            <v:imagedata r:id="rId40" o:title=""/>
          </v:shape>
          <o:OLEObject Type="Embed" ProgID="Equation.3" ShapeID="_x0000_i1043" DrawAspect="Content" ObjectID="_1472073168" r:id="rId41"/>
        </w:object>
      </w:r>
      <w:r w:rsidR="00556130" w:rsidRPr="00BA702E">
        <w:rPr>
          <w:szCs w:val="28"/>
        </w:rPr>
        <w:t>;</w:t>
      </w: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б)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окислитель – атмосферный воздух, коэффициент расхода воздуха </w:t>
      </w:r>
      <w:r w:rsidR="00BB7062" w:rsidRPr="00BA702E">
        <w:rPr>
          <w:position w:val="-10"/>
          <w:szCs w:val="28"/>
        </w:rPr>
        <w:object w:dxaOrig="740" w:dyaOrig="320">
          <v:shape id="_x0000_i1044" type="#_x0000_t75" style="width:36.75pt;height:15.75pt" o:ole="" fillcolor="window">
            <v:imagedata r:id="rId42" o:title=""/>
          </v:shape>
          <o:OLEObject Type="Embed" ProgID="Equation.3" ShapeID="_x0000_i1044" DrawAspect="Content" ObjectID="_1472073169" r:id="rId43"/>
        </w:object>
      </w:r>
      <w:r w:rsidRPr="00BA702E">
        <w:rPr>
          <w:szCs w:val="28"/>
        </w:rPr>
        <w:t>;</w:t>
      </w:r>
    </w:p>
    <w:p w:rsidR="00BA702E" w:rsidRPr="00BA702E" w:rsidRDefault="006E3C3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влагосодержание воздуха </w:t>
      </w:r>
      <w:r w:rsidR="00BB7062" w:rsidRPr="00BA702E">
        <w:rPr>
          <w:position w:val="-12"/>
          <w:sz w:val="28"/>
          <w:szCs w:val="28"/>
        </w:rPr>
        <w:object w:dxaOrig="1579" w:dyaOrig="380">
          <v:shape id="_x0000_i1045" type="#_x0000_t75" style="width:78.75pt;height:18.75pt" o:ole="">
            <v:imagedata r:id="rId44" o:title=""/>
          </v:shape>
          <o:OLEObject Type="Embed" ProgID="Equation.3" ShapeID="_x0000_i1045" DrawAspect="Content" ObjectID="_1472073170" r:id="rId45"/>
        </w:object>
      </w:r>
    </w:p>
    <w:p w:rsidR="00556130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в)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химический недожог топлива </w:t>
      </w:r>
      <w:r w:rsidR="00BB7062" w:rsidRPr="00BA702E">
        <w:rPr>
          <w:position w:val="-12"/>
          <w:szCs w:val="28"/>
        </w:rPr>
        <w:object w:dxaOrig="999" w:dyaOrig="360">
          <v:shape id="_x0000_i1046" type="#_x0000_t75" style="width:50.25pt;height:18pt" o:ole="">
            <v:imagedata r:id="rId46" o:title=""/>
          </v:shape>
          <o:OLEObject Type="Embed" ProgID="Equation.3" ShapeID="_x0000_i1046" DrawAspect="Content" ObjectID="_1472073171" r:id="rId47"/>
        </w:object>
      </w:r>
      <w:r w:rsidRPr="00BA702E">
        <w:rPr>
          <w:szCs w:val="28"/>
        </w:rPr>
        <w:t>.</w:t>
      </w: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Параметры тепловой схемы:</w:t>
      </w: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а)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температура топлива </w:t>
      </w:r>
      <w:r w:rsidR="00BB7062" w:rsidRPr="00BA702E">
        <w:rPr>
          <w:position w:val="-12"/>
          <w:szCs w:val="28"/>
        </w:rPr>
        <w:object w:dxaOrig="1060" w:dyaOrig="380">
          <v:shape id="_x0000_i1047" type="#_x0000_t75" style="width:53.25pt;height:18.75pt" o:ole="">
            <v:imagedata r:id="rId48" o:title=""/>
          </v:shape>
          <o:OLEObject Type="Embed" ProgID="Equation.3" ShapeID="_x0000_i1047" DrawAspect="Content" ObjectID="_1472073172" r:id="rId49"/>
        </w:object>
      </w:r>
      <w:r w:rsidRPr="00BA702E">
        <w:rPr>
          <w:szCs w:val="28"/>
        </w:rPr>
        <w:t>;</w:t>
      </w: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б)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температура холодного воздуха </w:t>
      </w:r>
      <w:r w:rsidR="00BB7062" w:rsidRPr="00BA702E">
        <w:rPr>
          <w:position w:val="-12"/>
          <w:szCs w:val="28"/>
        </w:rPr>
        <w:object w:dxaOrig="1140" w:dyaOrig="380">
          <v:shape id="_x0000_i1048" type="#_x0000_t75" style="width:57pt;height:18.75pt" o:ole="">
            <v:imagedata r:id="rId50" o:title=""/>
          </v:shape>
          <o:OLEObject Type="Embed" ProgID="Equation.3" ShapeID="_x0000_i1048" DrawAspect="Content" ObjectID="_1472073173" r:id="rId51"/>
        </w:object>
      </w:r>
      <w:r w:rsidRPr="00BA702E">
        <w:rPr>
          <w:szCs w:val="28"/>
        </w:rPr>
        <w:t>;</w:t>
      </w:r>
    </w:p>
    <w:p w:rsidR="00BA702E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в)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 xml:space="preserve">температура технологического сырья </w:t>
      </w:r>
      <w:r w:rsidR="00BB7062" w:rsidRPr="00BA702E">
        <w:rPr>
          <w:position w:val="-12"/>
          <w:szCs w:val="28"/>
        </w:rPr>
        <w:object w:dxaOrig="1160" w:dyaOrig="380">
          <v:shape id="_x0000_i1049" type="#_x0000_t75" style="width:57.75pt;height:18.75pt" o:ole="">
            <v:imagedata r:id="rId52" o:title=""/>
          </v:shape>
          <o:OLEObject Type="Embed" ProgID="Equation.3" ShapeID="_x0000_i1049" DrawAspect="Content" ObjectID="_1472073174" r:id="rId53"/>
        </w:object>
      </w:r>
      <w:r w:rsidRPr="00BA702E">
        <w:rPr>
          <w:szCs w:val="28"/>
        </w:rPr>
        <w:t>;</w:t>
      </w:r>
    </w:p>
    <w:p w:rsid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г)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>доля воздуха, проходящего через зону регенеративного обогрева</w:t>
      </w:r>
      <w:r w:rsidR="00CF75BB">
        <w:rPr>
          <w:szCs w:val="28"/>
        </w:rPr>
        <w:t xml:space="preserve"> </w:t>
      </w:r>
      <w:r w:rsidR="00BB7062" w:rsidRPr="00BA702E">
        <w:rPr>
          <w:position w:val="-10"/>
          <w:szCs w:val="28"/>
        </w:rPr>
        <w:object w:dxaOrig="880" w:dyaOrig="320">
          <v:shape id="_x0000_i1050" type="#_x0000_t75" style="width:44.25pt;height:15.75pt" o:ole="">
            <v:imagedata r:id="rId54" o:title=""/>
          </v:shape>
          <o:OLEObject Type="Embed" ProgID="Equation.3" ShapeID="_x0000_i1050" DrawAspect="Content" ObjectID="_1472073175" r:id="rId55"/>
        </w:object>
      </w:r>
      <w:r w:rsidRPr="00BA702E">
        <w:rPr>
          <w:szCs w:val="28"/>
        </w:rPr>
        <w:t>;</w:t>
      </w:r>
    </w:p>
    <w:p w:rsidR="00700C37" w:rsidRPr="00BA702E" w:rsidRDefault="00556130" w:rsidP="00BA702E">
      <w:pPr>
        <w:pStyle w:val="a3"/>
        <w:widowControl w:val="0"/>
        <w:suppressAutoHyphens/>
        <w:spacing w:line="360" w:lineRule="auto"/>
        <w:ind w:firstLine="709"/>
        <w:rPr>
          <w:szCs w:val="28"/>
        </w:rPr>
      </w:pPr>
      <w:r w:rsidRPr="00BA702E">
        <w:rPr>
          <w:szCs w:val="28"/>
        </w:rPr>
        <w:t>д)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>температура горячего воздуха на выходе из воздухоподогревателя</w:t>
      </w:r>
      <w:r w:rsidR="00CF75BB">
        <w:rPr>
          <w:szCs w:val="28"/>
        </w:rPr>
        <w:t xml:space="preserve"> </w:t>
      </w:r>
      <w:r w:rsidR="00BB7062" w:rsidRPr="00BA702E">
        <w:rPr>
          <w:position w:val="-12"/>
        </w:rPr>
        <w:object w:dxaOrig="1219" w:dyaOrig="380">
          <v:shape id="_x0000_i1051" type="#_x0000_t75" style="width:60.75pt;height:18.75pt" o:ole="">
            <v:imagedata r:id="rId56" o:title=""/>
          </v:shape>
          <o:OLEObject Type="Embed" ProgID="Equation.3" ShapeID="_x0000_i1051" DrawAspect="Content" ObjectID="_1472073176" r:id="rId57"/>
        </w:object>
      </w:r>
      <w:r w:rsidRPr="00BA702E">
        <w:t>.</w:t>
      </w:r>
    </w:p>
    <w:p w:rsidR="00CF75BB" w:rsidRDefault="00CF75BB" w:rsidP="00BA702E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bCs/>
          <w:i w:val="0"/>
          <w:szCs w:val="36"/>
        </w:rPr>
      </w:pPr>
    </w:p>
    <w:p w:rsidR="00CF75BB" w:rsidRDefault="00CF75BB" w:rsidP="00CF75BB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i w:val="0"/>
          <w:szCs w:val="28"/>
        </w:rPr>
      </w:pPr>
      <w:r>
        <w:rPr>
          <w:b w:val="0"/>
          <w:bCs/>
          <w:i w:val="0"/>
          <w:szCs w:val="36"/>
        </w:rPr>
        <w:br w:type="page"/>
      </w:r>
      <w:r w:rsidR="00B20473" w:rsidRPr="00CF75BB">
        <w:rPr>
          <w:b w:val="0"/>
          <w:bCs/>
          <w:i w:val="0"/>
          <w:szCs w:val="36"/>
        </w:rPr>
        <w:t>1.</w:t>
      </w:r>
      <w:r w:rsidR="00A452AD" w:rsidRPr="00CF75BB">
        <w:rPr>
          <w:b w:val="0"/>
          <w:bCs/>
          <w:i w:val="0"/>
          <w:szCs w:val="36"/>
        </w:rPr>
        <w:t xml:space="preserve"> </w:t>
      </w:r>
      <w:bookmarkStart w:id="2" w:name="_Toc216200485"/>
      <w:bookmarkStart w:id="3" w:name="_Toc214125247"/>
      <w:bookmarkStart w:id="4" w:name="_Toc214125331"/>
      <w:r w:rsidRPr="00CF75BB">
        <w:rPr>
          <w:b w:val="0"/>
          <w:i w:val="0"/>
          <w:szCs w:val="28"/>
        </w:rPr>
        <w:t>Материальные расчеты теплотехнологического процесса</w:t>
      </w:r>
    </w:p>
    <w:p w:rsidR="00CF75BB" w:rsidRDefault="00CF75BB" w:rsidP="00CF75BB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i w:val="0"/>
          <w:szCs w:val="28"/>
        </w:rPr>
      </w:pPr>
    </w:p>
    <w:p w:rsidR="00B20473" w:rsidRPr="00BA702E" w:rsidRDefault="00B20473" w:rsidP="00CF75BB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i w:val="0"/>
        </w:rPr>
      </w:pPr>
      <w:r w:rsidRPr="00CF75BB">
        <w:rPr>
          <w:b w:val="0"/>
          <w:i w:val="0"/>
        </w:rPr>
        <w:t>В</w:t>
      </w:r>
      <w:r w:rsidRPr="00BA702E">
        <w:rPr>
          <w:b w:val="0"/>
          <w:i w:val="0"/>
        </w:rPr>
        <w:t xml:space="preserve"> теплоэнергетическом расчете процесса обжига известняка материальные расчеты топочного и технологического процесса целесообразно производить совместно, так как процесс горения газообразного топлива совмещен с диссоциацией известняка. Большая часть тепла, которая образуется при разложении углеводородов, идет на диссоциацию карбонатов.</w:t>
      </w:r>
      <w:bookmarkEnd w:id="2"/>
      <w:bookmarkEnd w:id="3"/>
      <w:bookmarkEnd w:id="4"/>
    </w:p>
    <w:p w:rsidR="00CF75BB" w:rsidRDefault="00CF75BB" w:rsidP="00BA702E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5" w:name="_Toc214125248"/>
      <w:bookmarkStart w:id="6" w:name="_Toc214125332"/>
    </w:p>
    <w:p w:rsidR="00B20473" w:rsidRPr="00BA702E" w:rsidRDefault="00A452AD" w:rsidP="00BA702E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BA702E">
        <w:rPr>
          <w:rFonts w:ascii="Times New Roman" w:hAnsi="Times New Roman" w:cs="Times New Roman"/>
          <w:b w:val="0"/>
          <w:i w:val="0"/>
        </w:rPr>
        <w:t xml:space="preserve">1.1 </w:t>
      </w:r>
      <w:r w:rsidR="00B20473" w:rsidRPr="00BA702E">
        <w:rPr>
          <w:rFonts w:ascii="Times New Roman" w:hAnsi="Times New Roman" w:cs="Times New Roman"/>
          <w:b w:val="0"/>
          <w:i w:val="0"/>
        </w:rPr>
        <w:t>Расчет топочного процесса</w:t>
      </w:r>
      <w:bookmarkEnd w:id="5"/>
      <w:bookmarkEnd w:id="6"/>
    </w:p>
    <w:p w:rsidR="00B20473" w:rsidRPr="00BA702E" w:rsidRDefault="00B20473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20473" w:rsidRPr="00BA702E" w:rsidRDefault="00B2047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При проведении материального расчета топочного процесса, как и всех других видов теплоэнергетического расчета, кроме расчета химического недожога, исходят из предположения о том, что в ходе его осуществления происходит полное сгорание топлива.</w:t>
      </w:r>
    </w:p>
    <w:p w:rsidR="00BA702E" w:rsidRPr="00BA702E" w:rsidRDefault="00B2047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В материальном расчете топочного процесса определяем удельный расход воздуха и удельные выходы продуктов горения природного газа.</w:t>
      </w:r>
    </w:p>
    <w:p w:rsidR="00B20473" w:rsidRDefault="00F6264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Запишем уравнение материального баланса для топочного процесса: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  <w:szCs w:val="28"/>
        </w:rPr>
        <w:object w:dxaOrig="4880" w:dyaOrig="400">
          <v:shape id="_x0000_i1052" type="#_x0000_t75" style="width:243.75pt;height:20.25pt" o:ole="">
            <v:imagedata r:id="rId58" o:title=""/>
          </v:shape>
          <o:OLEObject Type="Embed" ProgID="Equation.3" ShapeID="_x0000_i1052" DrawAspect="Content" ObjectID="_1472073177" r:id="rId59"/>
        </w:objec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0473" w:rsidRDefault="00B2047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Определяем удельный расход воздуха, необходимого для горения, как произведение коэффициента расхода воздуха </w:t>
      </w:r>
      <w:r w:rsidR="00BB7062" w:rsidRPr="00BA702E">
        <w:rPr>
          <w:position w:val="-6"/>
          <w:sz w:val="28"/>
          <w:szCs w:val="28"/>
        </w:rPr>
        <w:object w:dxaOrig="240" w:dyaOrig="220">
          <v:shape id="_x0000_i1053" type="#_x0000_t75" style="width:12pt;height:11.25pt" o:ole="">
            <v:imagedata r:id="rId60" o:title=""/>
          </v:shape>
          <o:OLEObject Type="Embed" ProgID="Equation.DSMT4" ShapeID="_x0000_i1053" DrawAspect="Content" ObjectID="_1472073178" r:id="rId61"/>
        </w:object>
      </w:r>
      <w:r w:rsidRPr="00BA702E">
        <w:rPr>
          <w:sz w:val="28"/>
          <w:szCs w:val="28"/>
        </w:rPr>
        <w:t xml:space="preserve"> и теоретического количества расходуемого воздуха</w:t>
      </w:r>
      <w:r w:rsidR="00BA702E" w:rsidRPr="00BA702E">
        <w:rPr>
          <w:sz w:val="28"/>
          <w:szCs w:val="28"/>
        </w:rPr>
        <w:t xml:space="preserve"> </w:t>
      </w:r>
      <w:r w:rsidR="00BB7062" w:rsidRPr="00BA702E">
        <w:rPr>
          <w:position w:val="-12"/>
          <w:sz w:val="28"/>
          <w:szCs w:val="28"/>
        </w:rPr>
        <w:object w:dxaOrig="320" w:dyaOrig="380">
          <v:shape id="_x0000_i1054" type="#_x0000_t75" style="width:15.75pt;height:18.75pt" o:ole="">
            <v:imagedata r:id="rId62" o:title=""/>
          </v:shape>
          <o:OLEObject Type="Embed" ProgID="Equation.DSMT4" ShapeID="_x0000_i1054" DrawAspect="Content" ObjectID="_1472073179" r:id="rId63"/>
        </w:object>
      </w:r>
      <w:r w:rsidRPr="00BA702E">
        <w:rPr>
          <w:sz w:val="28"/>
          <w:szCs w:val="28"/>
        </w:rPr>
        <w:t>: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411E9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8"/>
          <w:sz w:val="28"/>
          <w:szCs w:val="28"/>
          <w:lang w:val="en-US"/>
        </w:rPr>
        <w:object w:dxaOrig="9020" w:dyaOrig="680">
          <v:shape id="_x0000_i1055" type="#_x0000_t75" style="width:450.75pt;height:33.75pt" o:ole="">
            <v:imagedata r:id="rId64" o:title=""/>
          </v:shape>
          <o:OLEObject Type="Embed" ProgID="Equation.3" ShapeID="_x0000_i1055" DrawAspect="Content" ObjectID="_1472073180" r:id="rId65"/>
        </w:object>
      </w:r>
      <w:r w:rsidRPr="00BA702E">
        <w:rPr>
          <w:position w:val="-20"/>
          <w:sz w:val="28"/>
          <w:szCs w:val="28"/>
        </w:rPr>
        <w:object w:dxaOrig="1980" w:dyaOrig="520">
          <v:shape id="_x0000_i1056" type="#_x0000_t75" style="width:99pt;height:26.25pt" o:ole="">
            <v:imagedata r:id="rId66" o:title=""/>
          </v:shape>
          <o:OLEObject Type="Embed" ProgID="Equation.3" ShapeID="_x0000_i1056" DrawAspect="Content" ObjectID="_1472073181" r:id="rId67"/>
        </w:objec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0473" w:rsidRPr="00BA702E" w:rsidRDefault="00B2047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  <w:szCs w:val="28"/>
        </w:rPr>
        <w:object w:dxaOrig="840" w:dyaOrig="380">
          <v:shape id="_x0000_i1057" type="#_x0000_t75" style="width:42pt;height:18.75pt" o:ole="">
            <v:imagedata r:id="rId68" o:title=""/>
          </v:shape>
          <o:OLEObject Type="Embed" ProgID="Equation.DSMT4" ShapeID="_x0000_i1057" DrawAspect="Content" ObjectID="_1472073182" r:id="rId69"/>
        </w:object>
      </w:r>
      <w:r w:rsidRPr="00BA702E">
        <w:rPr>
          <w:sz w:val="28"/>
          <w:szCs w:val="28"/>
        </w:rPr>
        <w:t>содержание в природном газе углеводородов (</w:t>
      </w:r>
      <w:r w:rsidR="00BB7062" w:rsidRPr="00BA702E">
        <w:rPr>
          <w:position w:val="-12"/>
          <w:sz w:val="28"/>
          <w:szCs w:val="28"/>
        </w:rPr>
        <w:object w:dxaOrig="2500" w:dyaOrig="380">
          <v:shape id="_x0000_i1058" type="#_x0000_t75" style="width:125.25pt;height:18.75pt" o:ole="">
            <v:imagedata r:id="rId70" o:title=""/>
          </v:shape>
          <o:OLEObject Type="Embed" ProgID="Equation.DSMT4" ShapeID="_x0000_i1058" DrawAspect="Content" ObjectID="_1472073183" r:id="rId71"/>
        </w:object>
      </w:r>
      <w:r w:rsidRPr="00BA702E">
        <w:rPr>
          <w:sz w:val="28"/>
          <w:szCs w:val="28"/>
        </w:rPr>
        <w:t>),% объёма.</w:t>
      </w:r>
    </w:p>
    <w:p w:rsidR="00B20473" w:rsidRDefault="00B2047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Удельный выход углекислого газа определяем по формуле: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3879" w:dyaOrig="499">
          <v:shape id="_x0000_i1059" type="#_x0000_t75" style="width:194.25pt;height:24.75pt" o:ole="">
            <v:imagedata r:id="rId72" o:title=""/>
          </v:shape>
          <o:OLEObject Type="Embed" ProgID="Equation.3" ShapeID="_x0000_i1059" DrawAspect="Content" ObjectID="_1472073184" r:id="rId73"/>
        </w:object>
      </w:r>
      <w:r w:rsidR="00B20473" w:rsidRPr="00BA702E">
        <w:rPr>
          <w:sz w:val="28"/>
          <w:szCs w:val="28"/>
        </w:rPr>
        <w:t>,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0473" w:rsidRDefault="00B2047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  <w:szCs w:val="28"/>
        </w:rPr>
        <w:object w:dxaOrig="700" w:dyaOrig="380">
          <v:shape id="_x0000_i1060" type="#_x0000_t75" style="width:35.25pt;height:18.75pt" o:ole="">
            <v:imagedata r:id="rId74" o:title=""/>
          </v:shape>
          <o:OLEObject Type="Embed" ProgID="Equation.DSMT4" ShapeID="_x0000_i1060" DrawAspect="Content" ObjectID="_1472073185" r:id="rId75"/>
        </w:object>
      </w:r>
      <w:r w:rsidRPr="00BA702E">
        <w:rPr>
          <w:sz w:val="28"/>
          <w:szCs w:val="28"/>
        </w:rPr>
        <w:t>содержание в природном газе углекислого газа, % объёма.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11B53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  <w:szCs w:val="28"/>
        </w:rPr>
        <w:object w:dxaOrig="7500" w:dyaOrig="400">
          <v:shape id="_x0000_i1061" type="#_x0000_t75" style="width:375pt;height:20.25pt" o:ole="">
            <v:imagedata r:id="rId76" o:title=""/>
          </v:shape>
          <o:OLEObject Type="Embed" ProgID="Equation.3" ShapeID="_x0000_i1061" DrawAspect="Content" ObjectID="_1472073186" r:id="rId77"/>
        </w:object>
      </w:r>
    </w:p>
    <w:p w:rsidR="00F11B53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0"/>
          <w:sz w:val="28"/>
          <w:szCs w:val="28"/>
        </w:rPr>
        <w:object w:dxaOrig="2140" w:dyaOrig="520">
          <v:shape id="_x0000_i1062" type="#_x0000_t75" style="width:107.25pt;height:26.25pt" o:ole="">
            <v:imagedata r:id="rId78" o:title=""/>
          </v:shape>
          <o:OLEObject Type="Embed" ProgID="Equation.3" ShapeID="_x0000_i1062" DrawAspect="Content" ObjectID="_1472073187" r:id="rId79"/>
        </w:objec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034E7" w:rsidRDefault="009034E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Удельный выход водяных паров определяем по формуле: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034E7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2"/>
          <w:sz w:val="28"/>
          <w:szCs w:val="28"/>
        </w:rPr>
        <w:object w:dxaOrig="4440" w:dyaOrig="760">
          <v:shape id="_x0000_i1063" type="#_x0000_t75" style="width:222pt;height:38.25pt" o:ole="">
            <v:imagedata r:id="rId80" o:title=""/>
          </v:shape>
          <o:OLEObject Type="Embed" ProgID="Equation.3" ShapeID="_x0000_i1063" DrawAspect="Content" ObjectID="_1472073188" r:id="rId81"/>
        </w:object>
      </w:r>
      <w:r w:rsidR="009034E7" w:rsidRPr="00BA702E">
        <w:rPr>
          <w:sz w:val="28"/>
          <w:szCs w:val="28"/>
        </w:rPr>
        <w:t>,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Pr="00BA702E" w:rsidRDefault="009034E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  <w:szCs w:val="28"/>
        </w:rPr>
        <w:object w:dxaOrig="499" w:dyaOrig="360">
          <v:shape id="_x0000_i1064" type="#_x0000_t75" style="width:24.75pt;height:18pt" o:ole="">
            <v:imagedata r:id="rId82" o:title=""/>
          </v:shape>
          <o:OLEObject Type="Embed" ProgID="Equation.DSMT4" ShapeID="_x0000_i1064" DrawAspect="Content" ObjectID="_1472073189" r:id="rId83"/>
        </w:object>
      </w:r>
      <w:r w:rsidRPr="00BA702E">
        <w:rPr>
          <w:sz w:val="28"/>
          <w:szCs w:val="28"/>
        </w:rPr>
        <w:t>влагосодержание топлива,</w:t>
      </w:r>
    </w:p>
    <w:p w:rsidR="009034E7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460" w:dyaOrig="360">
          <v:shape id="_x0000_i1065" type="#_x0000_t75" style="width:23.25pt;height:18pt" o:ole="">
            <v:imagedata r:id="rId84" o:title=""/>
          </v:shape>
          <o:OLEObject Type="Embed" ProgID="Equation.DSMT4" ShapeID="_x0000_i1065" DrawAspect="Content" ObjectID="_1472073190" r:id="rId85"/>
        </w:object>
      </w:r>
      <w:r w:rsidR="009034E7" w:rsidRPr="00BA702E">
        <w:rPr>
          <w:sz w:val="28"/>
          <w:szCs w:val="28"/>
        </w:rPr>
        <w:t>влагосодержание воздуха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6198C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64"/>
          <w:sz w:val="28"/>
          <w:szCs w:val="28"/>
        </w:rPr>
        <w:object w:dxaOrig="8220" w:dyaOrig="1400">
          <v:shape id="_x0000_i1066" type="#_x0000_t75" style="width:382.5pt;height:69pt" o:ole="">
            <v:imagedata r:id="rId86" o:title=""/>
          </v:shape>
          <o:OLEObject Type="Embed" ProgID="Equation.3" ShapeID="_x0000_i1066" DrawAspect="Content" ObjectID="_1472073191" r:id="rId87"/>
        </w:object>
      </w:r>
    </w:p>
    <w:p w:rsidR="001C3F8A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0"/>
          <w:sz w:val="28"/>
          <w:szCs w:val="28"/>
        </w:rPr>
        <w:object w:dxaOrig="2280" w:dyaOrig="520">
          <v:shape id="_x0000_i1067" type="#_x0000_t75" style="width:114pt;height:26.25pt" o:ole="">
            <v:imagedata r:id="rId88" o:title=""/>
          </v:shape>
          <o:OLEObject Type="Embed" ProgID="Equation.3" ShapeID="_x0000_i1067" DrawAspect="Content" ObjectID="_1472073192" r:id="rId89"/>
        </w:objec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A25D6" w:rsidRPr="00BA702E" w:rsidRDefault="009A25D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Удельный выход азота, переходящего в продукты сгорания из воздуха и топлива, определяем по формуле: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5782A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0"/>
          <w:sz w:val="28"/>
          <w:szCs w:val="28"/>
        </w:rPr>
        <w:object w:dxaOrig="6500" w:dyaOrig="520">
          <v:shape id="_x0000_i1068" type="#_x0000_t75" style="width:324.75pt;height:26.25pt" o:ole="">
            <v:imagedata r:id="rId90" o:title=""/>
          </v:shape>
          <o:OLEObject Type="Embed" ProgID="Equation.3" ShapeID="_x0000_i1068" DrawAspect="Content" ObjectID="_1472073193" r:id="rId91"/>
        </w:object>
      </w:r>
    </w:p>
    <w:p w:rsidR="0006198C" w:rsidRDefault="0006198C" w:rsidP="0006198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  <w:szCs w:val="28"/>
        </w:rPr>
        <w:object w:dxaOrig="560" w:dyaOrig="380">
          <v:shape id="_x0000_i1069" type="#_x0000_t75" style="width:27.75pt;height:18.75pt" o:ole="">
            <v:imagedata r:id="rId92" o:title=""/>
          </v:shape>
          <o:OLEObject Type="Embed" ProgID="Equation.DSMT4" ShapeID="_x0000_i1069" DrawAspect="Content" ObjectID="_1472073194" r:id="rId93"/>
        </w:object>
      </w:r>
      <w:r w:rsidRPr="00BA702E">
        <w:rPr>
          <w:sz w:val="28"/>
          <w:szCs w:val="28"/>
        </w:rPr>
        <w:t>содержание в природном газе азота, % об.</w:t>
      </w:r>
    </w:p>
    <w:p w:rsidR="009A25D6" w:rsidRDefault="009A25D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Удельный выход кислорода, который не участвовал в процессе горения: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5782A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8"/>
          <w:sz w:val="28"/>
          <w:szCs w:val="28"/>
        </w:rPr>
        <w:object w:dxaOrig="7699" w:dyaOrig="660">
          <v:shape id="_x0000_i1070" type="#_x0000_t75" style="width:384.75pt;height:33pt" o:ole="">
            <v:imagedata r:id="rId94" o:title=""/>
          </v:shape>
          <o:OLEObject Type="Embed" ProgID="Equation.3" ShapeID="_x0000_i1070" DrawAspect="Content" ObjectID="_1472073195" r:id="rId95"/>
        </w:objec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4A15" w:rsidRDefault="00304A1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Удельный выход продуктов горения (учитывая удельный выход водяных паров</w:t>
      </w:r>
      <w:r w:rsidR="00BB7062" w:rsidRPr="00BA702E">
        <w:rPr>
          <w:position w:val="-16"/>
          <w:sz w:val="28"/>
          <w:szCs w:val="28"/>
        </w:rPr>
        <w:object w:dxaOrig="520" w:dyaOrig="420">
          <v:shape id="_x0000_i1071" type="#_x0000_t75" style="width:26.25pt;height:21pt" o:ole="">
            <v:imagedata r:id="rId96" o:title=""/>
          </v:shape>
          <o:OLEObject Type="Embed" ProgID="Equation.DSMT4" ShapeID="_x0000_i1071" DrawAspect="Content" ObjectID="_1472073196" r:id="rId97"/>
        </w:object>
      </w:r>
      <w:r w:rsidRPr="00BA702E">
        <w:rPr>
          <w:sz w:val="28"/>
          <w:szCs w:val="28"/>
        </w:rPr>
        <w:t>):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4A15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6"/>
          <w:sz w:val="28"/>
          <w:szCs w:val="28"/>
        </w:rPr>
        <w:object w:dxaOrig="3200" w:dyaOrig="420">
          <v:shape id="_x0000_i1072" type="#_x0000_t75" style="width:159.75pt;height:21pt" o:ole="">
            <v:imagedata r:id="rId98" o:title=""/>
          </v:shape>
          <o:OLEObject Type="Embed" ProgID="Equation.3" ShapeID="_x0000_i1072" DrawAspect="Content" ObjectID="_1472073197" r:id="rId99"/>
        </w:object>
      </w:r>
      <w:r w:rsidR="00304A15" w:rsidRPr="00BA702E">
        <w:rPr>
          <w:sz w:val="28"/>
          <w:szCs w:val="28"/>
        </w:rPr>
        <w:t>,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Pr="00BA702E" w:rsidRDefault="00304A1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6"/>
          <w:sz w:val="28"/>
        </w:rPr>
        <w:object w:dxaOrig="740" w:dyaOrig="420">
          <v:shape id="_x0000_i1073" type="#_x0000_t75" style="width:36.75pt;height:21pt" o:ole="">
            <v:imagedata r:id="rId100" o:title=""/>
          </v:shape>
          <o:OLEObject Type="Embed" ProgID="Equation.DSMT4" ShapeID="_x0000_i1073" DrawAspect="Content" ObjectID="_1472073198" r:id="rId101"/>
        </w:object>
      </w:r>
      <w:r w:rsidRPr="00BA702E">
        <w:rPr>
          <w:sz w:val="28"/>
          <w:szCs w:val="28"/>
        </w:rPr>
        <w:t xml:space="preserve"> удельный выход углекислого газа;</w:t>
      </w:r>
    </w:p>
    <w:p w:rsidR="00304A15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6"/>
          <w:sz w:val="28"/>
        </w:rPr>
        <w:object w:dxaOrig="660" w:dyaOrig="420">
          <v:shape id="_x0000_i1074" type="#_x0000_t75" style="width:33pt;height:21pt" o:ole="">
            <v:imagedata r:id="rId102" o:title=""/>
          </v:shape>
          <o:OLEObject Type="Embed" ProgID="Equation.DSMT4" ShapeID="_x0000_i1074" DrawAspect="Content" ObjectID="_1472073199" r:id="rId103"/>
        </w:object>
      </w:r>
      <w:r w:rsidR="00304A15" w:rsidRPr="00BA702E">
        <w:rPr>
          <w:sz w:val="28"/>
          <w:szCs w:val="28"/>
        </w:rPr>
        <w:t xml:space="preserve"> удельный выход азота;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0C37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0"/>
          <w:sz w:val="28"/>
          <w:szCs w:val="28"/>
        </w:rPr>
        <w:object w:dxaOrig="7180" w:dyaOrig="520">
          <v:shape id="_x0000_i1075" type="#_x0000_t75" style="width:359.25pt;height:26.25pt" o:ole="">
            <v:imagedata r:id="rId104" o:title=""/>
          </v:shape>
          <o:OLEObject Type="Embed" ProgID="Equation.3" ShapeID="_x0000_i1075" DrawAspect="Content" ObjectID="_1472073200" r:id="rId105"/>
        </w:objec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700C3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Удельный выход сухих продуктов горения:</w: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C6957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0"/>
          <w:sz w:val="28"/>
          <w:szCs w:val="28"/>
        </w:rPr>
        <w:object w:dxaOrig="6000" w:dyaOrig="520">
          <v:shape id="_x0000_i1076" type="#_x0000_t75" style="width:300pt;height:26.25pt" o:ole="">
            <v:imagedata r:id="rId106" o:title=""/>
          </v:shape>
          <o:OLEObject Type="Embed" ProgID="Equation.3" ShapeID="_x0000_i1076" DrawAspect="Content" ObjectID="_1472073201" r:id="rId107"/>
        </w:object>
      </w:r>
    </w:p>
    <w:p w:rsidR="0006198C" w:rsidRPr="00BA702E" w:rsidRDefault="0006198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4A15" w:rsidRPr="00BA702E" w:rsidRDefault="0006198C" w:rsidP="00BA702E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7" w:name="_Toc214125249"/>
      <w:bookmarkStart w:id="8" w:name="_Toc214125333"/>
      <w:r>
        <w:rPr>
          <w:rFonts w:ascii="Times New Roman" w:hAnsi="Times New Roman" w:cs="Times New Roman"/>
          <w:b w:val="0"/>
          <w:i w:val="0"/>
        </w:rPr>
        <w:t xml:space="preserve">1.2 </w:t>
      </w:r>
      <w:r w:rsidR="00304A15" w:rsidRPr="00BA702E">
        <w:rPr>
          <w:rFonts w:ascii="Times New Roman" w:hAnsi="Times New Roman" w:cs="Times New Roman"/>
          <w:b w:val="0"/>
          <w:i w:val="0"/>
        </w:rPr>
        <w:t>Материальный расчет технологического процесса</w:t>
      </w:r>
      <w:bookmarkEnd w:id="7"/>
      <w:bookmarkEnd w:id="8"/>
    </w:p>
    <w:p w:rsidR="00304A15" w:rsidRPr="00BA702E" w:rsidRDefault="00304A1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4A15" w:rsidRPr="00BA702E" w:rsidRDefault="00304A15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702E">
        <w:rPr>
          <w:sz w:val="28"/>
          <w:szCs w:val="28"/>
        </w:rPr>
        <w:t xml:space="preserve">В материальном расчете технологического процесса определяем удельный расход технологического сырья </w:t>
      </w:r>
      <w:r w:rsidR="00BB7062" w:rsidRPr="00BA702E">
        <w:rPr>
          <w:position w:val="-12"/>
          <w:sz w:val="28"/>
          <w:szCs w:val="28"/>
        </w:rPr>
        <w:object w:dxaOrig="460" w:dyaOrig="360">
          <v:shape id="_x0000_i1077" type="#_x0000_t75" style="width:23.25pt;height:18pt" o:ole="">
            <v:imagedata r:id="rId108" o:title=""/>
          </v:shape>
          <o:OLEObject Type="Embed" ProgID="Equation.3" ShapeID="_x0000_i1077" DrawAspect="Content" ObjectID="_1472073202" r:id="rId109"/>
        </w:object>
      </w:r>
      <w:r w:rsidRPr="00BA702E">
        <w:rPr>
          <w:sz w:val="28"/>
          <w:szCs w:val="28"/>
        </w:rPr>
        <w:t xml:space="preserve"> и удельные выходы продуктов обжига известняка, которые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отнесены к килограмму технологического продукта, т.е. к килограмму извести,</w:t>
      </w:r>
      <w:r w:rsidRPr="00BA702E">
        <w:rPr>
          <w:sz w:val="28"/>
        </w:rPr>
        <w:t xml:space="preserve"> </w:t>
      </w:r>
      <w:r w:rsidR="00BB7062" w:rsidRPr="00BA702E">
        <w:rPr>
          <w:position w:val="-20"/>
          <w:sz w:val="28"/>
        </w:rPr>
        <w:object w:dxaOrig="999" w:dyaOrig="540">
          <v:shape id="_x0000_i1078" type="#_x0000_t75" style="width:50.25pt;height:27pt" o:ole="">
            <v:imagedata r:id="rId110" o:title=""/>
          </v:shape>
          <o:OLEObject Type="Embed" ProgID="Equation.DSMT4" ShapeID="_x0000_i1078" DrawAspect="Content" ObjectID="_1472073203" r:id="rId111"/>
        </w:object>
      </w:r>
    </w:p>
    <w:p w:rsidR="0053642F" w:rsidRDefault="0053642F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Запишем уравнение материального баланса для технологического процесса:</w: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642F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702E">
        <w:rPr>
          <w:position w:val="-14"/>
          <w:sz w:val="28"/>
        </w:rPr>
        <w:object w:dxaOrig="5319" w:dyaOrig="400">
          <v:shape id="_x0000_i1079" type="#_x0000_t75" style="width:266.25pt;height:20.25pt" o:ole="">
            <v:imagedata r:id="rId112" o:title=""/>
          </v:shape>
          <o:OLEObject Type="Embed" ProgID="Equation.3" ShapeID="_x0000_i1079" DrawAspect="Content" ObjectID="_1472073204" r:id="rId113"/>
        </w:objec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04A15" w:rsidRDefault="00304A1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Определяем удельный расход технологического сырья:</w: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4A15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8"/>
          <w:sz w:val="28"/>
          <w:szCs w:val="28"/>
        </w:rPr>
        <w:object w:dxaOrig="4480" w:dyaOrig="859">
          <v:shape id="_x0000_i1080" type="#_x0000_t75" style="width:224.25pt;height:42.75pt" o:ole="">
            <v:imagedata r:id="rId114" o:title=""/>
          </v:shape>
          <o:OLEObject Type="Embed" ProgID="Equation.3" ShapeID="_x0000_i1080" DrawAspect="Content" ObjectID="_1472073205" r:id="rId115"/>
        </w:object>
      </w:r>
      <w:r w:rsidR="00304A15" w:rsidRPr="00BA702E">
        <w:rPr>
          <w:sz w:val="28"/>
          <w:szCs w:val="28"/>
        </w:rPr>
        <w:t>,</w: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04A15" w:rsidRDefault="00304A1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где</w:t>
      </w:r>
      <w:r w:rsidR="00BB7062" w:rsidRPr="00BA702E">
        <w:rPr>
          <w:position w:val="-14"/>
          <w:sz w:val="28"/>
          <w:szCs w:val="28"/>
        </w:rPr>
        <w:object w:dxaOrig="1160" w:dyaOrig="380">
          <v:shape id="_x0000_i1081" type="#_x0000_t75" style="width:57.75pt;height:18.75pt" o:ole="">
            <v:imagedata r:id="rId116" o:title=""/>
          </v:shape>
          <o:OLEObject Type="Embed" ProgID="Equation.DSMT4" ShapeID="_x0000_i1081" DrawAspect="Content" ObjectID="_1472073206" r:id="rId117"/>
        </w:object>
      </w:r>
      <w:r w:rsidRPr="00BA702E">
        <w:rPr>
          <w:sz w:val="28"/>
          <w:szCs w:val="28"/>
        </w:rPr>
        <w:t>унос технологического сырья в % от массы технологического сырья,</w:t>
      </w:r>
    </w:p>
    <w:p w:rsidR="00304A15" w:rsidRPr="00BA702E" w:rsidRDefault="00D73DD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</w:rPr>
        <w:t>[</w:t>
      </w:r>
      <w:r w:rsidR="00BB7062" w:rsidRPr="00BA702E">
        <w:rPr>
          <w:position w:val="-12"/>
          <w:sz w:val="28"/>
        </w:rPr>
        <w:object w:dxaOrig="840" w:dyaOrig="380">
          <v:shape id="_x0000_i1082" type="#_x0000_t75" style="width:42pt;height:18.75pt" o:ole="">
            <v:imagedata r:id="rId118" o:title=""/>
          </v:shape>
          <o:OLEObject Type="Embed" ProgID="Equation.DSMT4" ShapeID="_x0000_i1082" DrawAspect="Content" ObjectID="_1472073207" r:id="rId119"/>
        </w:object>
      </w:r>
      <w:r w:rsidRPr="00BA702E">
        <w:rPr>
          <w:sz w:val="28"/>
        </w:rPr>
        <w:t>]=94%</w:t>
      </w:r>
      <w:r w:rsidR="00304A15" w:rsidRPr="00BA702E">
        <w:rPr>
          <w:sz w:val="28"/>
          <w:szCs w:val="28"/>
        </w:rPr>
        <w:t xml:space="preserve">содержание </w:t>
      </w:r>
      <w:r w:rsidR="00BB7062" w:rsidRPr="00BA702E">
        <w:rPr>
          <w:position w:val="-12"/>
          <w:sz w:val="28"/>
        </w:rPr>
        <w:object w:dxaOrig="840" w:dyaOrig="380">
          <v:shape id="_x0000_i1083" type="#_x0000_t75" style="width:42pt;height:18.75pt" o:ole="">
            <v:imagedata r:id="rId118" o:title=""/>
          </v:shape>
          <o:OLEObject Type="Embed" ProgID="Equation.DSMT4" ShapeID="_x0000_i1083" DrawAspect="Content" ObjectID="_1472073208" r:id="rId120"/>
        </w:object>
      </w:r>
      <w:r w:rsidR="00304A15" w:rsidRPr="00BA702E">
        <w:rPr>
          <w:sz w:val="28"/>
          <w:szCs w:val="28"/>
        </w:rPr>
        <w:t xml:space="preserve"> в известняке;</w:t>
      </w:r>
    </w:p>
    <w:p w:rsidR="00304A15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1100" w:dyaOrig="380">
          <v:shape id="_x0000_i1084" type="#_x0000_t75" style="width:54.75pt;height:18.75pt" o:ole="">
            <v:imagedata r:id="rId121" o:title=""/>
          </v:shape>
          <o:OLEObject Type="Embed" ProgID="Equation.DSMT4" ShapeID="_x0000_i1084" DrawAspect="Content" ObjectID="_1472073209" r:id="rId122"/>
        </w:object>
      </w:r>
      <w:r w:rsidR="00304A15" w:rsidRPr="00BA702E">
        <w:rPr>
          <w:sz w:val="28"/>
          <w:szCs w:val="28"/>
        </w:rPr>
        <w:t xml:space="preserve"> - степень диссоциации </w:t>
      </w:r>
      <w:r w:rsidRPr="00BA702E">
        <w:rPr>
          <w:position w:val="-12"/>
          <w:sz w:val="28"/>
        </w:rPr>
        <w:object w:dxaOrig="840" w:dyaOrig="380">
          <v:shape id="_x0000_i1085" type="#_x0000_t75" style="width:42pt;height:18.75pt" o:ole="">
            <v:imagedata r:id="rId123" o:title=""/>
          </v:shape>
          <o:OLEObject Type="Embed" ProgID="Equation.DSMT4" ShapeID="_x0000_i1085" DrawAspect="Content" ObjectID="_1472073210" r:id="rId124"/>
        </w:object>
      </w:r>
      <w:r w:rsidR="00304A15" w:rsidRPr="00BA702E">
        <w:rPr>
          <w:sz w:val="28"/>
          <w:szCs w:val="28"/>
        </w:rPr>
        <w:t>,</w:t>
      </w:r>
    </w:p>
    <w:p w:rsidR="00304A15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6"/>
          <w:sz w:val="28"/>
        </w:rPr>
        <w:object w:dxaOrig="2680" w:dyaOrig="420">
          <v:shape id="_x0000_i1086" type="#_x0000_t75" style="width:134.25pt;height:21pt" o:ole="">
            <v:imagedata r:id="rId125" o:title=""/>
          </v:shape>
          <o:OLEObject Type="Embed" ProgID="Equation.DSMT4" ShapeID="_x0000_i1086" DrawAspect="Content" ObjectID="_1472073211" r:id="rId126"/>
        </w:object>
      </w:r>
      <w:r w:rsidR="00304A15" w:rsidRPr="00BA702E">
        <w:rPr>
          <w:sz w:val="28"/>
          <w:szCs w:val="28"/>
        </w:rPr>
        <w:t>- молярная масса карбоната кальция;</w:t>
      </w:r>
    </w:p>
    <w:p w:rsidR="00304A15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6"/>
          <w:sz w:val="28"/>
        </w:rPr>
        <w:object w:dxaOrig="2380" w:dyaOrig="420">
          <v:shape id="_x0000_i1087" type="#_x0000_t75" style="width:119.25pt;height:21pt" o:ole="">
            <v:imagedata r:id="rId127" o:title=""/>
          </v:shape>
          <o:OLEObject Type="Embed" ProgID="Equation.DSMT4" ShapeID="_x0000_i1087" DrawAspect="Content" ObjectID="_1472073212" r:id="rId128"/>
        </w:object>
      </w:r>
      <w:r w:rsidR="00304A15" w:rsidRPr="00BA702E">
        <w:rPr>
          <w:sz w:val="28"/>
          <w:szCs w:val="28"/>
        </w:rPr>
        <w:t>- молярная масса углекислого газа.</w:t>
      </w:r>
    </w:p>
    <w:p w:rsidR="00304A15" w:rsidRPr="00BA702E" w:rsidRDefault="00304A15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A866BC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4"/>
          <w:sz w:val="28"/>
          <w:szCs w:val="28"/>
        </w:rPr>
        <w:object w:dxaOrig="7580" w:dyaOrig="720">
          <v:shape id="_x0000_i1088" type="#_x0000_t75" style="width:378.75pt;height:36pt" o:ole="">
            <v:imagedata r:id="rId129" o:title=""/>
          </v:shape>
          <o:OLEObject Type="Embed" ProgID="Equation.3" ShapeID="_x0000_i1088" DrawAspect="Content" ObjectID="_1472073213" r:id="rId130"/>
        </w:objec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73DD8" w:rsidRDefault="00D73DD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Удельный расход влажного технологического сырья:</w: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73DD8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  <w:szCs w:val="28"/>
        </w:rPr>
        <w:object w:dxaOrig="2460" w:dyaOrig="440">
          <v:shape id="_x0000_i1089" type="#_x0000_t75" style="width:123pt;height:21.75pt" o:ole="">
            <v:imagedata r:id="rId131" o:title=""/>
          </v:shape>
          <o:OLEObject Type="Embed" ProgID="Equation.3" ShapeID="_x0000_i1089" DrawAspect="Content" ObjectID="_1472073214" r:id="rId132"/>
        </w:object>
      </w:r>
      <w:r w:rsidR="00D73DD8" w:rsidRPr="00BA702E">
        <w:rPr>
          <w:sz w:val="28"/>
          <w:szCs w:val="28"/>
        </w:rPr>
        <w:t>,</w: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73DD8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720" w:dyaOrig="380">
          <v:shape id="_x0000_i1090" type="#_x0000_t75" style="width:36pt;height:18.75pt" o:ole="">
            <v:imagedata r:id="rId133" o:title=""/>
          </v:shape>
          <o:OLEObject Type="Embed" ProgID="Equation.DSMT4" ShapeID="_x0000_i1090" DrawAspect="Content" ObjectID="_1472073215" r:id="rId134"/>
        </w:object>
      </w:r>
      <w:r w:rsidR="00D73DD8" w:rsidRPr="00BA702E">
        <w:rPr>
          <w:sz w:val="28"/>
          <w:szCs w:val="28"/>
        </w:rPr>
        <w:t>влагосодержание технологического сырья;</w: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475B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5460" w:dyaOrig="480">
          <v:shape id="_x0000_i1091" type="#_x0000_t75" style="width:273pt;height:24pt" o:ole="">
            <v:imagedata r:id="rId135" o:title=""/>
          </v:shape>
          <o:OLEObject Type="Embed" ProgID="Equation.3" ShapeID="_x0000_i1091" DrawAspect="Content" ObjectID="_1472073216" r:id="rId136"/>
        </w:objec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475B" w:rsidRDefault="00EA475B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Удельный выход уноса</w:t>
      </w:r>
      <w:r w:rsidRPr="00BA702E">
        <w:rPr>
          <w:sz w:val="28"/>
          <w:szCs w:val="28"/>
          <w:lang w:val="en-US"/>
        </w:rPr>
        <w:t>:</w:t>
      </w:r>
    </w:p>
    <w:p w:rsid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7062" w:rsidRPr="00BA702E">
        <w:rPr>
          <w:position w:val="-18"/>
          <w:sz w:val="28"/>
          <w:szCs w:val="28"/>
        </w:rPr>
        <w:object w:dxaOrig="5260" w:dyaOrig="480">
          <v:shape id="_x0000_i1092" type="#_x0000_t75" style="width:263.25pt;height:24pt" o:ole="">
            <v:imagedata r:id="rId137" o:title=""/>
          </v:shape>
          <o:OLEObject Type="Embed" ProgID="Equation.3" ShapeID="_x0000_i1092" DrawAspect="Content" ObjectID="_1472073217" r:id="rId138"/>
        </w:objec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475B" w:rsidRDefault="00EA475B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Удел</w:t>
      </w:r>
      <w:r w:rsidR="000F6BCD" w:rsidRPr="00BA702E">
        <w:rPr>
          <w:sz w:val="28"/>
          <w:szCs w:val="28"/>
        </w:rPr>
        <w:t>ьный выход неразложившихся карбонатов</w:t>
      </w:r>
      <w:r w:rsidRPr="00BA702E">
        <w:rPr>
          <w:sz w:val="28"/>
          <w:szCs w:val="28"/>
        </w:rPr>
        <w:t xml:space="preserve"> кальция</w:t>
      </w:r>
      <w:r w:rsidR="000F6BCD" w:rsidRPr="00BA702E">
        <w:rPr>
          <w:sz w:val="28"/>
          <w:szCs w:val="28"/>
        </w:rPr>
        <w:t xml:space="preserve"> и магния, окиси магния, углекислого газа, водяных паров и извести</w:t>
      </w:r>
      <w:r w:rsidRPr="00BA702E">
        <w:rPr>
          <w:sz w:val="28"/>
          <w:szCs w:val="28"/>
        </w:rPr>
        <w:t>:</w: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475B" w:rsidRPr="00BA702E" w:rsidRDefault="00BB7062" w:rsidP="00F063AD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9460" w:dyaOrig="480">
          <v:shape id="_x0000_i1093" type="#_x0000_t75" style="width:453.75pt;height:23.25pt" o:ole="">
            <v:imagedata r:id="rId139" o:title=""/>
          </v:shape>
          <o:OLEObject Type="Embed" ProgID="Equation.3" ShapeID="_x0000_i1093" DrawAspect="Content" ObjectID="_1472073218" r:id="rId140"/>
        </w:object>
      </w:r>
    </w:p>
    <w:p w:rsidR="000F6BCD" w:rsidRPr="00BA702E" w:rsidRDefault="00BB7062" w:rsidP="00F063AD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BA702E">
        <w:rPr>
          <w:position w:val="-14"/>
          <w:sz w:val="28"/>
          <w:szCs w:val="28"/>
        </w:rPr>
        <w:object w:dxaOrig="7740" w:dyaOrig="380">
          <v:shape id="_x0000_i1094" type="#_x0000_t75" style="width:387pt;height:18.75pt" o:ole="">
            <v:imagedata r:id="rId141" o:title=""/>
          </v:shape>
          <o:OLEObject Type="Embed" ProgID="Equation.3" ShapeID="_x0000_i1094" DrawAspect="Content" ObjectID="_1472073219" r:id="rId142"/>
        </w:object>
      </w:r>
    </w:p>
    <w:p w:rsidR="000F6BCD" w:rsidRPr="00BA702E" w:rsidRDefault="00BB7062" w:rsidP="00F063AD">
      <w:pPr>
        <w:widowControl w:val="0"/>
        <w:suppressAutoHyphens/>
        <w:spacing w:line="360" w:lineRule="auto"/>
        <w:jc w:val="both"/>
        <w:rPr>
          <w:sz w:val="28"/>
          <w:szCs w:val="28"/>
          <w:lang w:val="en-US"/>
        </w:rPr>
      </w:pPr>
      <w:r w:rsidRPr="00BA702E">
        <w:rPr>
          <w:position w:val="-24"/>
          <w:sz w:val="28"/>
          <w:szCs w:val="28"/>
        </w:rPr>
        <w:object w:dxaOrig="9040" w:dyaOrig="620">
          <v:shape id="_x0000_i1095" type="#_x0000_t75" style="width:452.25pt;height:30.75pt" o:ole="">
            <v:imagedata r:id="rId143" o:title=""/>
          </v:shape>
          <o:OLEObject Type="Embed" ProgID="Equation.3" ShapeID="_x0000_i1095" DrawAspect="Content" ObjectID="_1472073220" r:id="rId144"/>
        </w:object>
      </w:r>
    </w:p>
    <w:p w:rsidR="00F063AD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46094" w:rsidRDefault="00A46094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702E">
        <w:rPr>
          <w:sz w:val="28"/>
          <w:szCs w:val="28"/>
        </w:rPr>
        <w:t>Удельный выход СО</w:t>
      </w:r>
      <w:r w:rsidRPr="00BA702E">
        <w:rPr>
          <w:sz w:val="28"/>
          <w:szCs w:val="28"/>
          <w:vertAlign w:val="subscript"/>
        </w:rPr>
        <w:t>2</w:t>
      </w:r>
      <w:r w:rsidRPr="00BA702E">
        <w:rPr>
          <w:sz w:val="28"/>
          <w:szCs w:val="28"/>
        </w:rPr>
        <w:t xml:space="preserve"> складывается из удельного выхода СО</w:t>
      </w:r>
      <w:r w:rsidRPr="00BA702E">
        <w:rPr>
          <w:sz w:val="28"/>
          <w:szCs w:val="28"/>
          <w:vertAlign w:val="subscript"/>
        </w:rPr>
        <w:t>2</w:t>
      </w:r>
      <w:r w:rsidR="00F063AD">
        <w:rPr>
          <w:sz w:val="28"/>
          <w:szCs w:val="28"/>
          <w:vertAlign w:val="subscript"/>
        </w:rPr>
        <w:t xml:space="preserve"> </w:t>
      </w:r>
      <w:r w:rsidRPr="00BA702E">
        <w:rPr>
          <w:sz w:val="28"/>
          <w:szCs w:val="28"/>
        </w:rPr>
        <w:t xml:space="preserve">из </w:t>
      </w:r>
      <w:r w:rsidR="00BB7062" w:rsidRPr="00BA702E">
        <w:rPr>
          <w:position w:val="-12"/>
          <w:sz w:val="28"/>
        </w:rPr>
        <w:object w:dxaOrig="800" w:dyaOrig="360">
          <v:shape id="_x0000_i1096" type="#_x0000_t75" style="width:39.75pt;height:18pt" o:ole="">
            <v:imagedata r:id="rId145" o:title=""/>
          </v:shape>
          <o:OLEObject Type="Embed" ProgID="Equation.3" ShapeID="_x0000_i1096" DrawAspect="Content" ObjectID="_1472073221" r:id="rId146"/>
        </w:object>
      </w:r>
      <w:r w:rsidRPr="00BA702E">
        <w:rPr>
          <w:sz w:val="28"/>
        </w:rPr>
        <w:t xml:space="preserve"> </w:t>
      </w:r>
      <w:r w:rsidRPr="00BA702E">
        <w:rPr>
          <w:sz w:val="28"/>
          <w:szCs w:val="28"/>
        </w:rPr>
        <w:t xml:space="preserve">удельного выхода </w:t>
      </w:r>
      <w:r w:rsidR="00BB7062" w:rsidRPr="00BA702E">
        <w:rPr>
          <w:position w:val="-12"/>
          <w:sz w:val="28"/>
        </w:rPr>
        <w:object w:dxaOrig="760" w:dyaOrig="360">
          <v:shape id="_x0000_i1097" type="#_x0000_t75" style="width:38.25pt;height:18pt" o:ole="">
            <v:imagedata r:id="rId147" o:title=""/>
          </v:shape>
          <o:OLEObject Type="Embed" ProgID="Equation.3" ShapeID="_x0000_i1097" DrawAspect="Content" ObjectID="_1472073222" r:id="rId148"/>
        </w:objec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2267" w:rsidRPr="00BA702E" w:rsidRDefault="00BB7062" w:rsidP="00F063AD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BA702E">
        <w:rPr>
          <w:position w:val="-14"/>
          <w:sz w:val="28"/>
          <w:szCs w:val="28"/>
        </w:rPr>
        <w:object w:dxaOrig="2400" w:dyaOrig="400">
          <v:shape id="_x0000_i1098" type="#_x0000_t75" style="width:120pt;height:20.25pt" o:ole="">
            <v:imagedata r:id="rId149" o:title=""/>
          </v:shape>
          <o:OLEObject Type="Embed" ProgID="Equation.3" ShapeID="_x0000_i1098" DrawAspect="Content" ObjectID="_1472073223" r:id="rId150"/>
        </w:object>
      </w:r>
    </w:p>
    <w:p w:rsidR="00EC45ED" w:rsidRPr="00BA702E" w:rsidRDefault="00BB7062" w:rsidP="00F063AD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BA702E">
        <w:rPr>
          <w:position w:val="-24"/>
          <w:sz w:val="28"/>
          <w:szCs w:val="28"/>
        </w:rPr>
        <w:object w:dxaOrig="9060" w:dyaOrig="620">
          <v:shape id="_x0000_i1099" type="#_x0000_t75" style="width:453pt;height:30.75pt" o:ole="">
            <v:imagedata r:id="rId151" o:title=""/>
          </v:shape>
          <o:OLEObject Type="Embed" ProgID="Equation.3" ShapeID="_x0000_i1099" DrawAspect="Content" ObjectID="_1472073224" r:id="rId152"/>
        </w:object>
      </w:r>
    </w:p>
    <w:p w:rsidR="00EC45ED" w:rsidRPr="00BA702E" w:rsidRDefault="00BB7062" w:rsidP="00F063AD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BA702E">
        <w:rPr>
          <w:position w:val="-24"/>
          <w:sz w:val="28"/>
          <w:szCs w:val="28"/>
        </w:rPr>
        <w:object w:dxaOrig="9600" w:dyaOrig="620">
          <v:shape id="_x0000_i1100" type="#_x0000_t75" style="width:460.5pt;height:30.75pt" o:ole="">
            <v:imagedata r:id="rId153" o:title=""/>
          </v:shape>
          <o:OLEObject Type="Embed" ProgID="Equation.3" ShapeID="_x0000_i1100" DrawAspect="Content" ObjectID="_1472073225" r:id="rId154"/>
        </w:object>
      </w:r>
    </w:p>
    <w:p w:rsidR="00122267" w:rsidRDefault="00BB7062" w:rsidP="00F063AD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3879" w:dyaOrig="480">
          <v:shape id="_x0000_i1101" type="#_x0000_t75" style="width:194.25pt;height:24pt" o:ole="">
            <v:imagedata r:id="rId155" o:title=""/>
          </v:shape>
          <o:OLEObject Type="Embed" ProgID="Equation.3" ShapeID="_x0000_i1101" DrawAspect="Content" ObjectID="_1472073226" r:id="rId156"/>
        </w:object>
      </w:r>
    </w:p>
    <w:p w:rsidR="00F063AD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1A527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Удельный выход водяных паров:</w:t>
      </w:r>
    </w:p>
    <w:p w:rsidR="00F063AD" w:rsidRPr="00BA702E" w:rsidRDefault="00F063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A5277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6"/>
          <w:sz w:val="28"/>
          <w:szCs w:val="28"/>
        </w:rPr>
        <w:object w:dxaOrig="1920" w:dyaOrig="460">
          <v:shape id="_x0000_i1102" type="#_x0000_t75" style="width:96pt;height:23.25pt" o:ole="">
            <v:imagedata r:id="rId157" o:title=""/>
          </v:shape>
          <o:OLEObject Type="Embed" ProgID="Equation.3" ShapeID="_x0000_i1102" DrawAspect="Content" ObjectID="_1472073227" r:id="rId158"/>
        </w:object>
      </w:r>
    </w:p>
    <w:p w:rsidR="00122267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4780" w:dyaOrig="480">
          <v:shape id="_x0000_i1103" type="#_x0000_t75" style="width:239.25pt;height:24pt" o:ole="">
            <v:imagedata r:id="rId159" o:title=""/>
          </v:shape>
          <o:OLEObject Type="Embed" ProgID="Equation.3" ShapeID="_x0000_i1103" DrawAspect="Content" ObjectID="_1472073228" r:id="rId160"/>
        </w:object>
      </w:r>
    </w:p>
    <w:p w:rsidR="001A5277" w:rsidRPr="00BA702E" w:rsidRDefault="001A527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063AD" w:rsidRDefault="00A4609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Технологическим продуктом является известь, которая представляет с</w:t>
      </w:r>
      <w:r w:rsidR="00F063AD">
        <w:rPr>
          <w:sz w:val="28"/>
          <w:szCs w:val="28"/>
        </w:rPr>
        <w:t>обой многокомпонентный продукт.</w:t>
      </w:r>
    </w:p>
    <w:p w:rsidR="00C26B91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26B91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7062" w:rsidRPr="00BA702E">
        <w:rPr>
          <w:position w:val="-32"/>
          <w:sz w:val="28"/>
          <w:szCs w:val="28"/>
        </w:rPr>
        <w:object w:dxaOrig="4840" w:dyaOrig="780">
          <v:shape id="_x0000_i1104" type="#_x0000_t75" style="width:242.25pt;height:39pt" o:ole="">
            <v:imagedata r:id="rId161" o:title=""/>
          </v:shape>
          <o:OLEObject Type="Embed" ProgID="Equation.3" ShapeID="_x0000_i1104" DrawAspect="Content" ObjectID="_1472073229" r:id="rId162"/>
        </w:object>
      </w:r>
    </w:p>
    <w:p w:rsidR="00C26B91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063AD" w:rsidRDefault="003F6F2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В состав извести входят: СаО,</w:t>
      </w:r>
      <w:r w:rsidR="007C374A" w:rsidRPr="00BA702E">
        <w:rPr>
          <w:sz w:val="28"/>
        </w:rPr>
        <w:t xml:space="preserve"> </w:t>
      </w:r>
      <w:r w:rsidR="00BB7062" w:rsidRPr="00BA702E">
        <w:rPr>
          <w:position w:val="-10"/>
          <w:sz w:val="28"/>
        </w:rPr>
        <w:object w:dxaOrig="580" w:dyaOrig="320">
          <v:shape id="_x0000_i1105" type="#_x0000_t75" style="width:29.25pt;height:15.75pt" o:ole="">
            <v:imagedata r:id="rId163" o:title=""/>
          </v:shape>
          <o:OLEObject Type="Embed" ProgID="Equation.3" ShapeID="_x0000_i1105" DrawAspect="Content" ObjectID="_1472073230" r:id="rId164"/>
        </w:object>
      </w:r>
      <w:r w:rsidR="007C374A" w:rsidRPr="00BA702E">
        <w:rPr>
          <w:sz w:val="28"/>
        </w:rPr>
        <w:t>,</w:t>
      </w:r>
      <w:r w:rsidRPr="00BA702E">
        <w:rPr>
          <w:sz w:val="28"/>
          <w:szCs w:val="28"/>
        </w:rPr>
        <w:t xml:space="preserve"> неразложившиеся карбонат кальция СаСО</w:t>
      </w:r>
      <w:r w:rsidRPr="00BA702E">
        <w:rPr>
          <w:sz w:val="28"/>
          <w:szCs w:val="28"/>
          <w:vertAlign w:val="subscript"/>
        </w:rPr>
        <w:t>3</w:t>
      </w:r>
      <w:r w:rsidRPr="00BA702E">
        <w:rPr>
          <w:sz w:val="28"/>
          <w:szCs w:val="28"/>
        </w:rPr>
        <w:t xml:space="preserve">, карбонат магния </w:t>
      </w:r>
      <w:r w:rsidR="00BB7062" w:rsidRPr="00BA702E">
        <w:rPr>
          <w:position w:val="-12"/>
          <w:sz w:val="28"/>
        </w:rPr>
        <w:object w:dxaOrig="800" w:dyaOrig="360">
          <v:shape id="_x0000_i1106" type="#_x0000_t75" style="width:39.75pt;height:18pt" o:ole="">
            <v:imagedata r:id="rId165" o:title=""/>
          </v:shape>
          <o:OLEObject Type="Embed" ProgID="Equation.3" ShapeID="_x0000_i1106" DrawAspect="Content" ObjectID="_1472073231" r:id="rId166"/>
        </w:object>
      </w:r>
      <w:r w:rsidRPr="00BA702E">
        <w:rPr>
          <w:sz w:val="28"/>
        </w:rPr>
        <w:t>,</w:t>
      </w:r>
      <w:r w:rsidRPr="00BA702E">
        <w:rPr>
          <w:sz w:val="28"/>
          <w:szCs w:val="28"/>
        </w:rPr>
        <w:t xml:space="preserve"> </w:t>
      </w:r>
      <w:r w:rsidR="007C374A" w:rsidRPr="00BA702E">
        <w:rPr>
          <w:sz w:val="28"/>
          <w:szCs w:val="28"/>
        </w:rPr>
        <w:t xml:space="preserve">и </w:t>
      </w:r>
      <w:r w:rsidRPr="00BA702E">
        <w:rPr>
          <w:sz w:val="28"/>
          <w:szCs w:val="28"/>
        </w:rPr>
        <w:t>не прореагировав</w:t>
      </w:r>
      <w:r w:rsidR="007C374A" w:rsidRPr="00BA702E">
        <w:rPr>
          <w:sz w:val="28"/>
          <w:szCs w:val="28"/>
        </w:rPr>
        <w:t>шие примеси</w:t>
      </w:r>
      <w:r w:rsidRPr="00BA702E">
        <w:rPr>
          <w:sz w:val="28"/>
          <w:szCs w:val="28"/>
        </w:rPr>
        <w:t>.</w:t>
      </w:r>
    </w:p>
    <w:p w:rsidR="00BA702E" w:rsidRDefault="003F6F2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С учётом приятых единиц измерения материального баланса технологического процесса,</w:t>
      </w:r>
      <w:r w:rsidR="001A5277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то удельный выход извести составит </w:t>
      </w:r>
      <w:r w:rsidR="00BB7062" w:rsidRPr="00BA702E">
        <w:rPr>
          <w:position w:val="-12"/>
          <w:sz w:val="28"/>
        </w:rPr>
        <w:object w:dxaOrig="960" w:dyaOrig="380">
          <v:shape id="_x0000_i1107" type="#_x0000_t75" style="width:48pt;height:18.75pt" o:ole="">
            <v:imagedata r:id="rId167" o:title=""/>
          </v:shape>
          <o:OLEObject Type="Embed" ProgID="Equation.DSMT4" ShapeID="_x0000_i1107" DrawAspect="Content" ObjectID="_1472073232" r:id="rId168"/>
        </w:object>
      </w:r>
      <w:r w:rsidR="001A5277" w:rsidRPr="00BA702E">
        <w:rPr>
          <w:sz w:val="28"/>
          <w:szCs w:val="28"/>
        </w:rPr>
        <w:t>.</w:t>
      </w:r>
    </w:p>
    <w:p w:rsidR="00C26B91" w:rsidRPr="00BA702E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A5277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5520" w:dyaOrig="499">
          <v:shape id="_x0000_i1108" type="#_x0000_t75" style="width:276pt;height:24.75pt" o:ole="">
            <v:imagedata r:id="rId169" o:title=""/>
          </v:shape>
          <o:OLEObject Type="Embed" ProgID="Equation.DSMT4" ShapeID="_x0000_i1108" DrawAspect="Content" ObjectID="_1472073233" r:id="rId170"/>
        </w:object>
      </w:r>
    </w:p>
    <w:p w:rsidR="00C26B91" w:rsidRPr="00BA702E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A5277" w:rsidRDefault="001A527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Исходя из этого находим удельный выход технологического продукта:</w:t>
      </w:r>
    </w:p>
    <w:p w:rsidR="00C26B91" w:rsidRPr="00BA702E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2267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  <w:szCs w:val="28"/>
        </w:rPr>
        <w:object w:dxaOrig="7660" w:dyaOrig="380">
          <v:shape id="_x0000_i1109" type="#_x0000_t75" style="width:383.25pt;height:18.75pt" o:ole="">
            <v:imagedata r:id="rId171" o:title=""/>
          </v:shape>
          <o:OLEObject Type="Embed" ProgID="Equation.3" ShapeID="_x0000_i1109" DrawAspect="Content" ObjectID="_1472073234" r:id="rId172"/>
        </w:object>
      </w:r>
    </w:p>
    <w:p w:rsidR="00BD78AF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6800" w:dyaOrig="480">
          <v:shape id="_x0000_i1110" type="#_x0000_t75" style="width:339.75pt;height:24pt" o:ole="">
            <v:imagedata r:id="rId173" o:title=""/>
          </v:shape>
          <o:OLEObject Type="Embed" ProgID="Equation.3" ShapeID="_x0000_i1110" DrawAspect="Content" ObjectID="_1472073235" r:id="rId174"/>
        </w:object>
      </w:r>
    </w:p>
    <w:p w:rsidR="001A5277" w:rsidRPr="00BA702E" w:rsidRDefault="001A527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D78AF" w:rsidRDefault="00BD78AF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Удельные выходы углекислого газа и водяных паров:</w:t>
      </w:r>
    </w:p>
    <w:p w:rsidR="00C26B91" w:rsidRPr="00BA702E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D78AF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8"/>
          <w:sz w:val="28"/>
          <w:szCs w:val="28"/>
        </w:rPr>
        <w:object w:dxaOrig="5860" w:dyaOrig="740">
          <v:shape id="_x0000_i1111" type="#_x0000_t75" style="width:293.25pt;height:36.75pt" o:ole="">
            <v:imagedata r:id="rId175" o:title=""/>
          </v:shape>
          <o:OLEObject Type="Embed" ProgID="Equation.3" ShapeID="_x0000_i1111" DrawAspect="Content" ObjectID="_1472073236" r:id="rId176"/>
        </w:object>
      </w:r>
    </w:p>
    <w:p w:rsidR="002605A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8"/>
          <w:sz w:val="28"/>
          <w:szCs w:val="28"/>
        </w:rPr>
        <w:object w:dxaOrig="4120" w:dyaOrig="740">
          <v:shape id="_x0000_i1112" type="#_x0000_t75" style="width:206.25pt;height:36.75pt" o:ole="">
            <v:imagedata r:id="rId177" o:title=""/>
          </v:shape>
          <o:OLEObject Type="Embed" ProgID="Equation.3" ShapeID="_x0000_i1112" DrawAspect="Content" ObjectID="_1472073237" r:id="rId178"/>
        </w:object>
      </w:r>
    </w:p>
    <w:p w:rsidR="00C26B91" w:rsidRPr="00BA702E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A5277" w:rsidRDefault="001A527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Проводим проверку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материального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баланса:</w:t>
      </w:r>
    </w:p>
    <w:p w:rsidR="00C26B91" w:rsidRPr="00BA702E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26B91" w:rsidRDefault="00BB7062" w:rsidP="00C26B91">
      <w:pPr>
        <w:widowControl w:val="0"/>
        <w:suppressAutoHyphens/>
        <w:spacing w:line="360" w:lineRule="auto"/>
        <w:ind w:hanging="142"/>
        <w:jc w:val="both"/>
        <w:rPr>
          <w:sz w:val="28"/>
          <w:szCs w:val="28"/>
        </w:rPr>
      </w:pPr>
      <w:r w:rsidRPr="00BA702E">
        <w:rPr>
          <w:position w:val="-94"/>
          <w:sz w:val="28"/>
          <w:szCs w:val="28"/>
        </w:rPr>
        <w:object w:dxaOrig="9980" w:dyaOrig="2020">
          <v:shape id="_x0000_i1113" type="#_x0000_t75" style="width:468.75pt;height:101.25pt" o:ole="">
            <v:imagedata r:id="rId179" o:title=""/>
          </v:shape>
          <o:OLEObject Type="Embed" ProgID="Equation.3" ShapeID="_x0000_i1113" DrawAspect="Content" ObjectID="_1472073238" r:id="rId180"/>
        </w:object>
      </w:r>
    </w:p>
    <w:p w:rsidR="001A5277" w:rsidRPr="00BA702E" w:rsidRDefault="00C26B91" w:rsidP="00C26B9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5277" w:rsidRPr="00BA702E">
        <w:rPr>
          <w:sz w:val="28"/>
          <w:szCs w:val="28"/>
        </w:rPr>
        <w:t>Небаланс</w:t>
      </w:r>
      <w:r w:rsidR="00BA702E" w:rsidRPr="00BA702E">
        <w:rPr>
          <w:sz w:val="28"/>
        </w:rPr>
        <w:t xml:space="preserve"> </w:t>
      </w:r>
      <w:r w:rsidR="00BB7062" w:rsidRPr="00BA702E">
        <w:rPr>
          <w:position w:val="-20"/>
          <w:sz w:val="28"/>
          <w:szCs w:val="28"/>
        </w:rPr>
        <w:object w:dxaOrig="1820" w:dyaOrig="540">
          <v:shape id="_x0000_i1114" type="#_x0000_t75" style="width:90.75pt;height:27pt" o:ole="">
            <v:imagedata r:id="rId181" o:title=""/>
          </v:shape>
          <o:OLEObject Type="Embed" ProgID="Equation.3" ShapeID="_x0000_i1114" DrawAspect="Content" ObjectID="_1472073239" r:id="rId182"/>
        </w:object>
      </w:r>
    </w:p>
    <w:p w:rsidR="00BA702E" w:rsidRPr="00BA702E" w:rsidRDefault="001A5277" w:rsidP="00BA702E">
      <w:pPr>
        <w:widowControl w:val="0"/>
        <w:suppressAutoHyphens/>
        <w:spacing w:line="360" w:lineRule="auto"/>
        <w:ind w:firstLine="709"/>
        <w:jc w:val="both"/>
        <w:rPr>
          <w:bCs/>
          <w:sz w:val="28"/>
        </w:rPr>
      </w:pPr>
      <w:r w:rsidRPr="00BA702E">
        <w:rPr>
          <w:sz w:val="28"/>
          <w:szCs w:val="28"/>
        </w:rPr>
        <w:t>Наибольшей составляющей расходной части является масса технологического продукта и влага продукта. Значение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небаланса равно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0,00</w:t>
      </w:r>
      <w:r w:rsidR="00511A74" w:rsidRPr="00BA702E">
        <w:rPr>
          <w:sz w:val="28"/>
          <w:szCs w:val="28"/>
        </w:rPr>
        <w:t>9</w:t>
      </w:r>
      <w:r w:rsidRPr="00BA702E">
        <w:rPr>
          <w:sz w:val="28"/>
          <w:szCs w:val="28"/>
        </w:rPr>
        <w:t xml:space="preserve"> кг/кг</w:t>
      </w:r>
      <w:r w:rsidRPr="00BA702E">
        <w:rPr>
          <w:sz w:val="28"/>
          <w:szCs w:val="28"/>
          <w:lang w:val="en-US"/>
        </w:rPr>
        <w:t>CaO</w:t>
      </w:r>
      <w:r w:rsidRPr="00BA702E">
        <w:rPr>
          <w:sz w:val="28"/>
          <w:szCs w:val="28"/>
        </w:rPr>
        <w:t xml:space="preserve"> - это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0,005% от приходной части</w:t>
      </w:r>
      <w:bookmarkStart w:id="9" w:name="_Toc151263408"/>
      <w:r w:rsidR="00F467D5" w:rsidRPr="00BA702E">
        <w:rPr>
          <w:bCs/>
          <w:sz w:val="28"/>
        </w:rPr>
        <w:t>.</w:t>
      </w:r>
    </w:p>
    <w:p w:rsidR="00C26B91" w:rsidRDefault="00C26B91" w:rsidP="00BA702E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bCs/>
          <w:i w:val="0"/>
        </w:rPr>
      </w:pPr>
    </w:p>
    <w:p w:rsidR="000F6BCD" w:rsidRPr="00BA702E" w:rsidRDefault="00C26B91" w:rsidP="00BA702E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bCs/>
          <w:i w:val="0"/>
        </w:rPr>
      </w:pPr>
      <w:r>
        <w:rPr>
          <w:b w:val="0"/>
          <w:bCs/>
          <w:i w:val="0"/>
        </w:rPr>
        <w:br w:type="page"/>
      </w:r>
      <w:r w:rsidR="004C3C8A" w:rsidRPr="00BA702E">
        <w:rPr>
          <w:b w:val="0"/>
          <w:bCs/>
          <w:i w:val="0"/>
        </w:rPr>
        <w:t>2.</w:t>
      </w:r>
      <w:r>
        <w:rPr>
          <w:b w:val="0"/>
          <w:bCs/>
          <w:i w:val="0"/>
        </w:rPr>
        <w:t xml:space="preserve"> </w:t>
      </w:r>
      <w:r w:rsidR="00F467D5" w:rsidRPr="00BA702E">
        <w:rPr>
          <w:b w:val="0"/>
          <w:bCs/>
          <w:i w:val="0"/>
        </w:rPr>
        <w:t>Выбор рациональной структуры тепловой схемы</w:t>
      </w:r>
      <w:bookmarkEnd w:id="9"/>
    </w:p>
    <w:p w:rsidR="00C26B91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4995" w:rsidRPr="00BA702E" w:rsidRDefault="00D3499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Для крупнокускового технологического сырья вопрос о выборе более выгодных технологических условий в рабочем пространстве высокотемпературной технологической установки однозначно решается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 пользу фильтруемого плотного слоя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с противоположным движением кусковых материалов сверху вниз и газов снизу вверх. Такие условия реализуются в конструктивной схеме шахтной печи, имеющей кроме зоны высоких температур (зоны обжига и горения) еще две технологические зоны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рабочего пространства: экономайзерную зону (ЭЗ) и зону регенеративного охлаждения (ЗРО) технологического продукта.</w:t>
      </w:r>
    </w:p>
    <w:p w:rsidR="00D34995" w:rsidRDefault="00D3499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Так как в зоне обжига происходит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диссоциация известняка, то целесообразно технологическое сырье в эту зону подавать с температурой равной температуре начала диссоциации, которая находится в интервале от 850</w:t>
      </w:r>
      <w:r w:rsidR="00BB7062" w:rsidRPr="00BA702E">
        <w:rPr>
          <w:position w:val="-6"/>
          <w:sz w:val="28"/>
        </w:rPr>
        <w:object w:dxaOrig="340" w:dyaOrig="320">
          <v:shape id="_x0000_i1115" type="#_x0000_t75" style="width:18pt;height:21.75pt" o:ole="">
            <v:imagedata r:id="rId183" o:title=""/>
          </v:shape>
          <o:OLEObject Type="Embed" ProgID="Equation.DSMT4" ShapeID="_x0000_i1115" DrawAspect="Content" ObjectID="_1472073240" r:id="rId184"/>
        </w:object>
      </w:r>
      <w:r w:rsidRPr="00BA702E">
        <w:rPr>
          <w:sz w:val="28"/>
          <w:szCs w:val="28"/>
        </w:rPr>
        <w:t xml:space="preserve"> до 950</w:t>
      </w:r>
      <w:r w:rsidR="00BB7062" w:rsidRPr="00BA702E">
        <w:rPr>
          <w:position w:val="-6"/>
          <w:sz w:val="28"/>
        </w:rPr>
        <w:object w:dxaOrig="340" w:dyaOrig="320">
          <v:shape id="_x0000_i1116" type="#_x0000_t75" style="width:16.5pt;height:21.75pt" o:ole="">
            <v:imagedata r:id="rId185" o:title=""/>
          </v:shape>
          <o:OLEObject Type="Embed" ProgID="Equation.DSMT4" ShapeID="_x0000_i1116" DrawAspect="Content" ObjectID="_1472073241" r:id="rId186"/>
        </w:object>
      </w:r>
      <w:r w:rsidRPr="00BA702E">
        <w:rPr>
          <w:sz w:val="28"/>
          <w:szCs w:val="28"/>
        </w:rPr>
        <w:t>:</w:t>
      </w:r>
    </w:p>
    <w:p w:rsidR="00C26B91" w:rsidRPr="00BA702E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4995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840" w:dyaOrig="380">
          <v:shape id="_x0000_i1117" type="#_x0000_t75" style="width:42pt;height:18.75pt" o:ole="">
            <v:imagedata r:id="rId187" o:title=""/>
          </v:shape>
          <o:OLEObject Type="Embed" ProgID="Equation.3" ShapeID="_x0000_i1117" DrawAspect="Content" ObjectID="_1472073242" r:id="rId188"/>
        </w:object>
      </w:r>
    </w:p>
    <w:p w:rsidR="00C26B91" w:rsidRPr="00BA702E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4995" w:rsidRDefault="007C37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Т</w:t>
      </w:r>
      <w:r w:rsidR="00D34995" w:rsidRPr="00BA702E">
        <w:rPr>
          <w:sz w:val="28"/>
          <w:szCs w:val="28"/>
        </w:rPr>
        <w:t xml:space="preserve">емпературу технологического продукта </w:t>
      </w:r>
      <w:r w:rsidRPr="00BA702E">
        <w:rPr>
          <w:sz w:val="28"/>
          <w:szCs w:val="28"/>
        </w:rPr>
        <w:t>на выходе принимаем</w:t>
      </w:r>
      <w:r w:rsidR="00D34995" w:rsidRPr="00BA702E">
        <w:rPr>
          <w:sz w:val="28"/>
          <w:szCs w:val="28"/>
        </w:rPr>
        <w:t xml:space="preserve"> равной температуре </w:t>
      </w:r>
      <w:r w:rsidRPr="00BA702E">
        <w:rPr>
          <w:sz w:val="28"/>
          <w:szCs w:val="28"/>
        </w:rPr>
        <w:t>на выходе равной</w:t>
      </w:r>
      <w:r w:rsidR="00D34995" w:rsidRPr="00BA702E">
        <w:rPr>
          <w:sz w:val="28"/>
          <w:szCs w:val="28"/>
        </w:rPr>
        <w:t xml:space="preserve"> 1300</w:t>
      </w:r>
      <w:r w:rsidR="00BB7062" w:rsidRPr="00BA702E">
        <w:rPr>
          <w:position w:val="-6"/>
          <w:sz w:val="28"/>
        </w:rPr>
        <w:object w:dxaOrig="340" w:dyaOrig="320">
          <v:shape id="_x0000_i1118" type="#_x0000_t75" style="width:16.5pt;height:23.25pt" o:ole="">
            <v:imagedata r:id="rId189" o:title=""/>
          </v:shape>
          <o:OLEObject Type="Embed" ProgID="Equation.DSMT4" ShapeID="_x0000_i1118" DrawAspect="Content" ObjectID="_1472073243" r:id="rId190"/>
        </w:object>
      </w:r>
      <w:r w:rsidR="00D34995" w:rsidRPr="00BA702E">
        <w:rPr>
          <w:sz w:val="28"/>
          <w:szCs w:val="28"/>
        </w:rPr>
        <w:t>:</w:t>
      </w:r>
    </w:p>
    <w:p w:rsidR="00C26B91" w:rsidRPr="00BA702E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4995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960" w:dyaOrig="380">
          <v:shape id="_x0000_i1119" type="#_x0000_t75" style="width:48pt;height:18.75pt" o:ole="">
            <v:imagedata r:id="rId191" o:title=""/>
          </v:shape>
          <o:OLEObject Type="Embed" ProgID="Equation.3" ShapeID="_x0000_i1119" DrawAspect="Content" ObjectID="_1472073244" r:id="rId192"/>
        </w:object>
      </w:r>
    </w:p>
    <w:p w:rsidR="00C26B91" w:rsidRPr="00BA702E" w:rsidRDefault="00C26B9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4995" w:rsidRDefault="00D3499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Через зону регенеративного охлаждения шахтных печей, отапливаемых природным газом, </w:t>
      </w:r>
      <w:r w:rsidR="007C374A" w:rsidRPr="00BA702E">
        <w:rPr>
          <w:sz w:val="28"/>
          <w:szCs w:val="28"/>
        </w:rPr>
        <w:t>экономически выгодно</w:t>
      </w:r>
      <w:r w:rsidRPr="00BA702E">
        <w:rPr>
          <w:sz w:val="28"/>
          <w:szCs w:val="28"/>
        </w:rPr>
        <w:t xml:space="preserve"> пропускать только часть расходуемого на сжигания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топлива воздуха, </w:t>
      </w:r>
      <w:r w:rsidR="007C374A" w:rsidRPr="00BA702E">
        <w:rPr>
          <w:sz w:val="28"/>
          <w:szCs w:val="28"/>
        </w:rPr>
        <w:t>что</w:t>
      </w:r>
      <w:r w:rsidRPr="00BA702E">
        <w:rPr>
          <w:sz w:val="28"/>
          <w:szCs w:val="28"/>
        </w:rPr>
        <w:t xml:space="preserve"> по условию задана и равна </w:t>
      </w:r>
      <w:r w:rsidR="007C374A" w:rsidRPr="00BA702E">
        <w:rPr>
          <w:sz w:val="28"/>
          <w:szCs w:val="28"/>
        </w:rPr>
        <w:t>30%</w:t>
      </w:r>
      <w:r w:rsidRPr="00BA702E">
        <w:rPr>
          <w:sz w:val="28"/>
          <w:szCs w:val="28"/>
        </w:rPr>
        <w:t xml:space="preserve">, и температура воздуха </w:t>
      </w:r>
      <w:r w:rsidR="007C374A" w:rsidRPr="00BA702E">
        <w:rPr>
          <w:sz w:val="28"/>
          <w:szCs w:val="28"/>
        </w:rPr>
        <w:t>на выходе принимаем на 5% ниже температуры технологического продукта на выходе из ЗО</w:t>
      </w:r>
      <w:r w:rsidRPr="00BA702E">
        <w:rPr>
          <w:sz w:val="28"/>
          <w:szCs w:val="28"/>
        </w:rPr>
        <w:t>:</w:t>
      </w:r>
    </w:p>
    <w:p w:rsidR="00D34995" w:rsidRDefault="0011437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7062" w:rsidRPr="00BA702E">
        <w:rPr>
          <w:position w:val="-12"/>
          <w:sz w:val="28"/>
          <w:szCs w:val="28"/>
        </w:rPr>
        <w:object w:dxaOrig="1380" w:dyaOrig="380">
          <v:shape id="_x0000_i1120" type="#_x0000_t75" style="width:69pt;height:18.75pt" o:ole="">
            <v:imagedata r:id="rId193" o:title=""/>
          </v:shape>
          <o:OLEObject Type="Embed" ProgID="Equation.3" ShapeID="_x0000_i1120" DrawAspect="Content" ObjectID="_1472073245" r:id="rId194"/>
        </w:object>
      </w:r>
      <w:r w:rsidR="00D34995" w:rsidRPr="00BA702E">
        <w:rPr>
          <w:sz w:val="28"/>
          <w:szCs w:val="28"/>
        </w:rPr>
        <w:t>,</w:t>
      </w:r>
    </w:p>
    <w:p w:rsidR="00114374" w:rsidRPr="00BA702E" w:rsidRDefault="0011437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Pr="00BA702E" w:rsidRDefault="00D3499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а остальная часть воздуха подаётся через двухпроводные горелки и воздушные сопла в зону обжига (ЗО) (</w:t>
      </w:r>
      <w:r w:rsidR="007C374A" w:rsidRPr="00BA702E">
        <w:rPr>
          <w:sz w:val="28"/>
          <w:szCs w:val="28"/>
        </w:rPr>
        <w:t>70%</w:t>
      </w:r>
      <w:r w:rsidRPr="00BA702E">
        <w:rPr>
          <w:sz w:val="28"/>
          <w:szCs w:val="28"/>
        </w:rPr>
        <w:t>). Такая схема распределения воздуха обеспечивает удовлетворительную плотность сжигания</w:t>
      </w:r>
      <w:r w:rsidR="00114374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природного газа при относительно небольших коэффициентах избытка воздуха.</w:t>
      </w:r>
    </w:p>
    <w:p w:rsidR="00D34995" w:rsidRDefault="00D3499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При определенных условиях нагрева воздуха, вводимого в зону обжига, помимо зоны регенеративного обогрева, можно добиться заметного снижения</w:t>
      </w:r>
      <w:r w:rsidR="00114374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видимого удельного расхода топлива в процессе. Учитывая, что подводимый к двухпроводным горелкам и к воздушным соплам зоны обжига воздух нагревается теплотой отходящих газов в воздухоподогревателе (ВП), то </w:t>
      </w:r>
      <w:r w:rsidR="004B3683" w:rsidRPr="00BA702E">
        <w:rPr>
          <w:sz w:val="28"/>
          <w:szCs w:val="28"/>
        </w:rPr>
        <w:t>принимаем температуру технологического сырья на 5% меньше температуры отходящих газов:</w:t>
      </w:r>
    </w:p>
    <w:p w:rsidR="00114374" w:rsidRPr="00BA702E" w:rsidRDefault="0011437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4995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1500" w:dyaOrig="380">
          <v:shape id="_x0000_i1121" type="#_x0000_t75" style="width:75pt;height:18.75pt" o:ole="">
            <v:imagedata r:id="rId195" o:title=""/>
          </v:shape>
          <o:OLEObject Type="Embed" ProgID="Equation.3" ShapeID="_x0000_i1121" DrawAspect="Content" ObjectID="_1472073246" r:id="rId196"/>
        </w:object>
      </w:r>
    </w:p>
    <w:p w:rsidR="00114374" w:rsidRPr="00BA702E" w:rsidRDefault="0011437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5510D" w:rsidRDefault="00D3499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Следовательно, для уменьшения потерь тепла и расхода топлива, целесообразно принять температуры равными:</w:t>
      </w:r>
    </w:p>
    <w:p w:rsidR="00114374" w:rsidRPr="00BA702E" w:rsidRDefault="0011437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4995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375F3">
        <w:rPr>
          <w:position w:val="-122"/>
        </w:rPr>
        <w:object w:dxaOrig="2680" w:dyaOrig="2280">
          <v:shape id="_x0000_i1122" type="#_x0000_t75" style="width:135pt;height:112.5pt" o:ole="" o:allowoverlap="f">
            <v:imagedata r:id="rId197" o:title=""/>
          </v:shape>
          <o:OLEObject Type="Embed" ProgID="Equation.3" ShapeID="_x0000_i1122" DrawAspect="Content" ObjectID="_1472073247" r:id="rId198"/>
        </w:object>
      </w:r>
    </w:p>
    <w:p w:rsidR="004C3C8A" w:rsidRPr="00BA702E" w:rsidRDefault="004C3C8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4995" w:rsidRDefault="00D3499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Тепловая схема известково-обжигательной шахтной печи представлена на рис.1</w:t>
      </w:r>
    </w:p>
    <w:p w:rsidR="00114374" w:rsidRDefault="0011437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A6F7F" w:rsidRPr="00BA702E" w:rsidRDefault="0011437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D3D49">
        <w:rPr>
          <w:sz w:val="28"/>
          <w:szCs w:val="28"/>
        </w:rPr>
        <w:pict>
          <v:shape id="_x0000_i1123" type="#_x0000_t75" style="width:152.25pt;height:280.5pt">
            <v:imagedata r:id="rId199" o:title=""/>
          </v:shape>
        </w:pict>
      </w:r>
    </w:p>
    <w:p w:rsidR="00D34995" w:rsidRPr="00BA702E" w:rsidRDefault="00D3499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Рис. 1 Тепловая схема</w:t>
      </w:r>
    </w:p>
    <w:p w:rsidR="00BA702E" w:rsidRPr="00BA702E" w:rsidRDefault="00BA70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P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Математическая формулировка задачи о выводе параметров тепловой схемы сводится к записи системы уравнений тепловых балансов зоны обжига (ЗО), экономайзерной зоны (ЭЗ), воздухоподогревателя (ВП) и зоны регенеративного охлаждения (ЗРО) технологического продукта.</w:t>
      </w:r>
    </w:p>
    <w:p w:rsid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Запишем уравнение теплового баланса для зоны обжига: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  <w:szCs w:val="28"/>
        </w:rPr>
        <w:object w:dxaOrig="6540" w:dyaOrig="400">
          <v:shape id="_x0000_i1124" type="#_x0000_t75" style="width:327pt;height:20.25pt" o:ole="">
            <v:imagedata r:id="rId200" o:title=""/>
          </v:shape>
          <o:OLEObject Type="Embed" ProgID="Equation.DSMT4" ShapeID="_x0000_i1124" DrawAspect="Content" ObjectID="_1472073248" r:id="rId201"/>
        </w:object>
      </w:r>
      <w:r w:rsidR="00954BB6" w:rsidRPr="00BA702E">
        <w:rPr>
          <w:sz w:val="28"/>
          <w:szCs w:val="28"/>
        </w:rPr>
        <w:t>,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P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</w:rPr>
        <w:object w:dxaOrig="440" w:dyaOrig="380">
          <v:shape id="_x0000_i1125" type="#_x0000_t75" style="width:21.75pt;height:18.75pt" o:ole="">
            <v:imagedata r:id="rId202" o:title=""/>
          </v:shape>
          <o:OLEObject Type="Embed" ProgID="Equation.DSMT4" ShapeID="_x0000_i1125" DrawAspect="Content" ObjectID="_1472073249" r:id="rId203"/>
        </w:object>
      </w:r>
      <w:r w:rsidRPr="00BA702E">
        <w:rPr>
          <w:sz w:val="28"/>
          <w:szCs w:val="28"/>
        </w:rPr>
        <w:t>- химическая теплота топлива,</w:t>
      </w:r>
      <w:r w:rsidR="00BA702E" w:rsidRPr="00BA702E">
        <w:rPr>
          <w:sz w:val="28"/>
          <w:szCs w:val="28"/>
        </w:rPr>
        <w:t xml:space="preserve"> </w:t>
      </w:r>
      <w:r w:rsidR="00BB7062" w:rsidRPr="00BA702E">
        <w:rPr>
          <w:position w:val="-20"/>
          <w:sz w:val="28"/>
        </w:rPr>
        <w:object w:dxaOrig="1480" w:dyaOrig="580">
          <v:shape id="_x0000_i1126" type="#_x0000_t75" style="width:74.25pt;height:29.25pt" o:ole="">
            <v:imagedata r:id="rId204" o:title=""/>
          </v:shape>
          <o:OLEObject Type="Embed" ProgID="Equation.DSMT4" ShapeID="_x0000_i1126" DrawAspect="Content" ObjectID="_1472073250" r:id="rId205"/>
        </w:object>
      </w:r>
      <w:r w:rsidRPr="00BA702E">
        <w:rPr>
          <w:sz w:val="28"/>
          <w:szCs w:val="28"/>
        </w:rPr>
        <w:t>;</w: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380" w:dyaOrig="380">
          <v:shape id="_x0000_i1127" type="#_x0000_t75" style="width:23.25pt;height:24.75pt" o:ole="">
            <v:imagedata r:id="rId206" o:title=""/>
          </v:shape>
          <o:OLEObject Type="Embed" ProgID="Equation.DSMT4" ShapeID="_x0000_i1127" DrawAspect="Content" ObjectID="_1472073251" r:id="rId207"/>
        </w:object>
      </w:r>
      <w:r w:rsidR="00954BB6" w:rsidRPr="00BA702E">
        <w:rPr>
          <w:sz w:val="28"/>
          <w:szCs w:val="28"/>
        </w:rPr>
        <w:t xml:space="preserve"> -энтальпия поступающего топлива,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position w:val="-20"/>
          <w:sz w:val="28"/>
        </w:rPr>
        <w:object w:dxaOrig="1480" w:dyaOrig="580">
          <v:shape id="_x0000_i1128" type="#_x0000_t75" style="width:74.25pt;height:29.25pt" o:ole="">
            <v:imagedata r:id="rId208" o:title=""/>
          </v:shape>
          <o:OLEObject Type="Embed" ProgID="Equation.DSMT4" ShapeID="_x0000_i1128" DrawAspect="Content" ObjectID="_1472073252" r:id="rId209"/>
        </w:object>
      </w:r>
      <w:r w:rsidR="00BA702E" w:rsidRPr="00BA702E">
        <w:rPr>
          <w:sz w:val="28"/>
          <w:szCs w:val="28"/>
        </w:rPr>
        <w:t xml:space="preserve"> </w:t>
      </w:r>
      <w:r w:rsidR="00954BB6" w:rsidRPr="00BA702E">
        <w:rPr>
          <w:sz w:val="28"/>
          <w:szCs w:val="28"/>
        </w:rPr>
        <w:t>;</w:t>
      </w:r>
    </w:p>
    <w:p w:rsidR="00BA702E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</w:rPr>
        <w:object w:dxaOrig="639" w:dyaOrig="400">
          <v:shape id="_x0000_i1129" type="#_x0000_t75" style="width:32.25pt;height:27.75pt" o:ole="">
            <v:imagedata r:id="rId210" o:title=""/>
          </v:shape>
          <o:OLEObject Type="Embed" ProgID="Equation.DSMT4" ShapeID="_x0000_i1129" DrawAspect="Content" ObjectID="_1472073253" r:id="rId211"/>
        </w:object>
      </w:r>
      <w:r w:rsidR="00954BB6" w:rsidRPr="00BA702E">
        <w:rPr>
          <w:sz w:val="28"/>
          <w:szCs w:val="28"/>
        </w:rPr>
        <w:t>-</w:t>
      </w:r>
      <w:r w:rsidR="00BA702E" w:rsidRPr="00BA702E">
        <w:rPr>
          <w:sz w:val="28"/>
          <w:szCs w:val="28"/>
        </w:rPr>
        <w:t xml:space="preserve"> </w:t>
      </w:r>
      <w:r w:rsidR="00954BB6" w:rsidRPr="00BA702E">
        <w:rPr>
          <w:sz w:val="28"/>
          <w:szCs w:val="28"/>
        </w:rPr>
        <w:t xml:space="preserve">энтальпия воздуха при входе в ЗО из ВП, </w:t>
      </w:r>
      <w:r w:rsidRPr="00BA702E">
        <w:rPr>
          <w:position w:val="-20"/>
          <w:sz w:val="28"/>
        </w:rPr>
        <w:object w:dxaOrig="1480" w:dyaOrig="580">
          <v:shape id="_x0000_i1130" type="#_x0000_t75" style="width:74.25pt;height:29.25pt" o:ole="">
            <v:imagedata r:id="rId212" o:title=""/>
          </v:shape>
          <o:OLEObject Type="Embed" ProgID="Equation.DSMT4" ShapeID="_x0000_i1130" DrawAspect="Content" ObjectID="_1472073254" r:id="rId213"/>
        </w:object>
      </w:r>
      <w:r w:rsidR="00954BB6" w:rsidRPr="00BA702E">
        <w:rPr>
          <w:sz w:val="28"/>
          <w:szCs w:val="28"/>
        </w:rPr>
        <w:t xml:space="preserve"> ;</w: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</w:rPr>
        <w:object w:dxaOrig="639" w:dyaOrig="400">
          <v:shape id="_x0000_i1131" type="#_x0000_t75" style="width:32.25pt;height:20.25pt" o:ole="">
            <v:imagedata r:id="rId214" o:title=""/>
          </v:shape>
          <o:OLEObject Type="Embed" ProgID="Equation.DSMT4" ShapeID="_x0000_i1131" DrawAspect="Content" ObjectID="_1472073255" r:id="rId215"/>
        </w:object>
      </w:r>
      <w:r w:rsidR="00954BB6" w:rsidRPr="00BA702E">
        <w:rPr>
          <w:sz w:val="28"/>
          <w:szCs w:val="28"/>
        </w:rPr>
        <w:t>-энтальпия горячего воздуха при входе в ЗО из ЗРО,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position w:val="-20"/>
          <w:sz w:val="28"/>
        </w:rPr>
        <w:object w:dxaOrig="1480" w:dyaOrig="580">
          <v:shape id="_x0000_i1132" type="#_x0000_t75" style="width:74.25pt;height:29.25pt" o:ole="">
            <v:imagedata r:id="rId216" o:title=""/>
          </v:shape>
          <o:OLEObject Type="Embed" ProgID="Equation.DSMT4" ShapeID="_x0000_i1132" DrawAspect="Content" ObjectID="_1472073256" r:id="rId217"/>
        </w:object>
      </w:r>
      <w:r w:rsidR="00954BB6" w:rsidRPr="00BA702E">
        <w:rPr>
          <w:sz w:val="28"/>
          <w:szCs w:val="28"/>
        </w:rPr>
        <w:t>;</w: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80" w:dyaOrig="380">
          <v:shape id="_x0000_i1133" type="#_x0000_t75" style="width:24pt;height:18.75pt" o:ole="">
            <v:imagedata r:id="rId218" o:title=""/>
          </v:shape>
          <o:OLEObject Type="Embed" ProgID="Equation.DSMT4" ShapeID="_x0000_i1133" DrawAspect="Content" ObjectID="_1472073257" r:id="rId219"/>
        </w:object>
      </w:r>
      <w:r w:rsidR="00954BB6" w:rsidRPr="00BA702E">
        <w:rPr>
          <w:sz w:val="28"/>
          <w:szCs w:val="28"/>
        </w:rPr>
        <w:t xml:space="preserve">- энтальпия технологического сырья при входе в ЗО, </w:t>
      </w:r>
      <w:r w:rsidRPr="00BA702E">
        <w:rPr>
          <w:position w:val="-20"/>
          <w:sz w:val="28"/>
        </w:rPr>
        <w:object w:dxaOrig="1480" w:dyaOrig="580">
          <v:shape id="_x0000_i1134" type="#_x0000_t75" style="width:74.25pt;height:29.25pt" o:ole="">
            <v:imagedata r:id="rId220" o:title=""/>
          </v:shape>
          <o:OLEObject Type="Embed" ProgID="Equation.DSMT4" ShapeID="_x0000_i1134" DrawAspect="Content" ObjectID="_1472073258" r:id="rId221"/>
        </w:object>
      </w:r>
      <w:r w:rsidR="00954BB6" w:rsidRPr="00BA702E">
        <w:rPr>
          <w:sz w:val="28"/>
          <w:szCs w:val="28"/>
        </w:rPr>
        <w:t xml:space="preserve"> ;</w:t>
      </w:r>
    </w:p>
    <w:p w:rsidR="00BA702E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99" w:dyaOrig="380">
          <v:shape id="_x0000_i1135" type="#_x0000_t75" style="width:24.75pt;height:18.75pt" o:ole="">
            <v:imagedata r:id="rId222" o:title=""/>
          </v:shape>
          <o:OLEObject Type="Embed" ProgID="Equation.DSMT4" ShapeID="_x0000_i1135" DrawAspect="Content" ObjectID="_1472073259" r:id="rId223"/>
        </w:object>
      </w:r>
      <w:r w:rsidR="00954BB6" w:rsidRPr="00BA702E">
        <w:rPr>
          <w:sz w:val="28"/>
          <w:szCs w:val="28"/>
        </w:rPr>
        <w:t xml:space="preserve">- энтальпия технологического продукта на выходе из ЗО, </w:t>
      </w:r>
      <w:r w:rsidRPr="00BA702E">
        <w:rPr>
          <w:position w:val="-20"/>
          <w:sz w:val="28"/>
        </w:rPr>
        <w:object w:dxaOrig="1480" w:dyaOrig="580">
          <v:shape id="_x0000_i1136" type="#_x0000_t75" style="width:74.25pt;height:29.25pt" o:ole="">
            <v:imagedata r:id="rId224" o:title=""/>
          </v:shape>
          <o:OLEObject Type="Embed" ProgID="Equation.DSMT4" ShapeID="_x0000_i1136" DrawAspect="Content" ObjectID="_1472073260" r:id="rId225"/>
        </w:object>
      </w:r>
      <w:r w:rsidR="00954BB6" w:rsidRPr="00BA702E">
        <w:rPr>
          <w:sz w:val="28"/>
          <w:szCs w:val="28"/>
        </w:rPr>
        <w:t>;</w:t>
      </w:r>
    </w:p>
    <w:p w:rsidR="00BA702E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40" w:dyaOrig="380">
          <v:shape id="_x0000_i1137" type="#_x0000_t75" style="width:21.75pt;height:18.75pt" o:ole="">
            <v:imagedata r:id="rId226" o:title=""/>
          </v:shape>
          <o:OLEObject Type="Embed" ProgID="Equation.DSMT4" ShapeID="_x0000_i1137" DrawAspect="Content" ObjectID="_1472073261" r:id="rId227"/>
        </w:object>
      </w:r>
      <w:r w:rsidR="00954BB6" w:rsidRPr="00BA702E">
        <w:rPr>
          <w:sz w:val="28"/>
          <w:szCs w:val="28"/>
        </w:rPr>
        <w:t>-тепловой эффект эндотермической реакции и фазовых превращений</w:t>
      </w:r>
    </w:p>
    <w:p w:rsidR="00954BB6" w:rsidRP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в ЗО, </w:t>
      </w:r>
      <w:r w:rsidR="00BB7062" w:rsidRPr="00BA702E">
        <w:rPr>
          <w:position w:val="-20"/>
          <w:sz w:val="28"/>
        </w:rPr>
        <w:object w:dxaOrig="1480" w:dyaOrig="580">
          <v:shape id="_x0000_i1138" type="#_x0000_t75" style="width:74.25pt;height:29.25pt" o:ole="">
            <v:imagedata r:id="rId228" o:title=""/>
          </v:shape>
          <o:OLEObject Type="Embed" ProgID="Equation.DSMT4" ShapeID="_x0000_i1138" DrawAspect="Content" ObjectID="_1472073262" r:id="rId229"/>
        </w:objec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;</w: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80" w:dyaOrig="380">
          <v:shape id="_x0000_i1139" type="#_x0000_t75" style="width:24pt;height:18.75pt" o:ole="">
            <v:imagedata r:id="rId230" o:title=""/>
          </v:shape>
          <o:OLEObject Type="Embed" ProgID="Equation.DSMT4" ShapeID="_x0000_i1139" DrawAspect="Content" ObjectID="_1472073263" r:id="rId231"/>
        </w:object>
      </w:r>
      <w:r w:rsidR="00954BB6" w:rsidRPr="00BA702E">
        <w:rPr>
          <w:sz w:val="28"/>
          <w:szCs w:val="28"/>
        </w:rPr>
        <w:t xml:space="preserve"> - энтальпия отходящих газов из ЗО, </w:t>
      </w:r>
      <w:r w:rsidRPr="00BA702E">
        <w:rPr>
          <w:position w:val="-20"/>
          <w:sz w:val="28"/>
        </w:rPr>
        <w:object w:dxaOrig="1480" w:dyaOrig="580">
          <v:shape id="_x0000_i1140" type="#_x0000_t75" style="width:74.25pt;height:29.25pt" o:ole="">
            <v:imagedata r:id="rId232" o:title=""/>
          </v:shape>
          <o:OLEObject Type="Embed" ProgID="Equation.DSMT4" ShapeID="_x0000_i1140" DrawAspect="Content" ObjectID="_1472073264" r:id="rId233"/>
        </w:object>
      </w:r>
      <w:r w:rsidR="00BA702E" w:rsidRPr="00BA702E">
        <w:rPr>
          <w:sz w:val="28"/>
          <w:szCs w:val="28"/>
        </w:rPr>
        <w:t xml:space="preserve"> </w:t>
      </w:r>
      <w:r w:rsidR="00954BB6" w:rsidRPr="00BA702E">
        <w:rPr>
          <w:sz w:val="28"/>
          <w:szCs w:val="28"/>
        </w:rPr>
        <w:t>;</w: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40" w:dyaOrig="380">
          <v:shape id="_x0000_i1141" type="#_x0000_t75" style="width:21.75pt;height:18.75pt" o:ole="">
            <v:imagedata r:id="rId234" o:title=""/>
          </v:shape>
          <o:OLEObject Type="Embed" ProgID="Equation.DSMT4" ShapeID="_x0000_i1141" DrawAspect="Content" ObjectID="_1472073265" r:id="rId235"/>
        </w:object>
      </w:r>
      <w:r w:rsidR="00954BB6" w:rsidRPr="00BA702E">
        <w:rPr>
          <w:sz w:val="28"/>
          <w:szCs w:val="28"/>
        </w:rPr>
        <w:t>-</w:t>
      </w:r>
      <w:r w:rsidR="00BA702E" w:rsidRPr="00BA702E">
        <w:rPr>
          <w:sz w:val="28"/>
          <w:szCs w:val="28"/>
        </w:rPr>
        <w:t xml:space="preserve"> </w:t>
      </w:r>
      <w:r w:rsidR="00954BB6" w:rsidRPr="00BA702E">
        <w:rPr>
          <w:sz w:val="28"/>
          <w:szCs w:val="28"/>
        </w:rPr>
        <w:t xml:space="preserve">теплота химического недожога в ЗО, </w:t>
      </w:r>
      <w:r w:rsidRPr="00BA702E">
        <w:rPr>
          <w:position w:val="-20"/>
          <w:sz w:val="28"/>
        </w:rPr>
        <w:object w:dxaOrig="1480" w:dyaOrig="580">
          <v:shape id="_x0000_i1142" type="#_x0000_t75" style="width:74.25pt;height:29.25pt" o:ole="">
            <v:imagedata r:id="rId236" o:title=""/>
          </v:shape>
          <o:OLEObject Type="Embed" ProgID="Equation.DSMT4" ShapeID="_x0000_i1142" DrawAspect="Content" ObjectID="_1472073266" r:id="rId237"/>
        </w:object>
      </w:r>
      <w:r w:rsidR="00954BB6" w:rsidRPr="00BA702E">
        <w:rPr>
          <w:sz w:val="28"/>
          <w:szCs w:val="28"/>
        </w:rPr>
        <w:t xml:space="preserve"> ;</w: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00" w:dyaOrig="380">
          <v:shape id="_x0000_i1143" type="#_x0000_t75" style="width:20.25pt;height:18.75pt" o:ole="">
            <v:imagedata r:id="rId238" o:title=""/>
          </v:shape>
          <o:OLEObject Type="Embed" ProgID="Equation.DSMT4" ShapeID="_x0000_i1143" DrawAspect="Content" ObjectID="_1472073267" r:id="rId239"/>
        </w:object>
      </w:r>
      <w:r w:rsidR="00954BB6" w:rsidRPr="00BA702E">
        <w:rPr>
          <w:sz w:val="28"/>
          <w:szCs w:val="28"/>
        </w:rPr>
        <w:t xml:space="preserve"> - потери теплоты через ограждения ЗО, </w:t>
      </w:r>
      <w:r w:rsidRPr="00BA702E">
        <w:rPr>
          <w:position w:val="-20"/>
          <w:sz w:val="28"/>
        </w:rPr>
        <w:object w:dxaOrig="1480" w:dyaOrig="580">
          <v:shape id="_x0000_i1144" type="#_x0000_t75" style="width:74.25pt;height:29.25pt" o:ole="">
            <v:imagedata r:id="rId240" o:title=""/>
          </v:shape>
          <o:OLEObject Type="Embed" ProgID="Equation.DSMT4" ShapeID="_x0000_i1144" DrawAspect="Content" ObjectID="_1472073268" r:id="rId241"/>
        </w:object>
      </w:r>
      <w:r w:rsidR="00BA702E" w:rsidRPr="00BA702E">
        <w:rPr>
          <w:sz w:val="28"/>
          <w:szCs w:val="28"/>
        </w:rPr>
        <w:t xml:space="preserve"> </w:t>
      </w:r>
      <w:r w:rsidR="00954BB6" w:rsidRPr="00BA702E">
        <w:rPr>
          <w:sz w:val="28"/>
          <w:szCs w:val="28"/>
        </w:rPr>
        <w:t>.</w:t>
      </w:r>
    </w:p>
    <w:p w:rsid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Уравнение теплового баланса в экономайзерной зоне имеет вид: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4920" w:dyaOrig="380">
          <v:shape id="_x0000_i1145" type="#_x0000_t75" style="width:246pt;height:18.75pt" o:ole="">
            <v:imagedata r:id="rId242" o:title=""/>
          </v:shape>
          <o:OLEObject Type="Embed" ProgID="Equation.DSMT4" ShapeID="_x0000_i1145" DrawAspect="Content" ObjectID="_1472073269" r:id="rId243"/>
        </w:object>
      </w:r>
    </w:p>
    <w:p w:rsidR="00986E45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P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</w:rPr>
        <w:object w:dxaOrig="480" w:dyaOrig="380">
          <v:shape id="_x0000_i1146" type="#_x0000_t75" style="width:24pt;height:18.75pt" o:ole="">
            <v:imagedata r:id="rId244" o:title=""/>
          </v:shape>
          <o:OLEObject Type="Embed" ProgID="Equation.DSMT4" ShapeID="_x0000_i1146" DrawAspect="Content" ObjectID="_1472073270" r:id="rId245"/>
        </w:object>
      </w:r>
      <w:r w:rsidRPr="00BA702E">
        <w:rPr>
          <w:sz w:val="28"/>
          <w:szCs w:val="28"/>
        </w:rPr>
        <w:t xml:space="preserve">-энтальпия технологического сырья в ЭЗ , </w:t>
      </w:r>
      <w:r w:rsidR="00BB7062" w:rsidRPr="00BA702E">
        <w:rPr>
          <w:position w:val="-20"/>
          <w:sz w:val="28"/>
        </w:rPr>
        <w:object w:dxaOrig="1480" w:dyaOrig="580">
          <v:shape id="_x0000_i1147" type="#_x0000_t75" style="width:74.25pt;height:29.25pt" o:ole="">
            <v:imagedata r:id="rId246" o:title=""/>
          </v:shape>
          <o:OLEObject Type="Embed" ProgID="Equation.DSMT4" ShapeID="_x0000_i1147" DrawAspect="Content" ObjectID="_1472073271" r:id="rId247"/>
        </w:object>
      </w:r>
      <w:r w:rsidRPr="00BA702E">
        <w:rPr>
          <w:sz w:val="28"/>
          <w:szCs w:val="28"/>
        </w:rPr>
        <w:t>;</w:t>
      </w:r>
    </w:p>
    <w:p w:rsidR="00BA702E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40" w:dyaOrig="380">
          <v:shape id="_x0000_i1148" type="#_x0000_t75" style="width:21.75pt;height:18.75pt" o:ole="">
            <v:imagedata r:id="rId248" o:title=""/>
          </v:shape>
          <o:OLEObject Type="Embed" ProgID="Equation.DSMT4" ShapeID="_x0000_i1148" DrawAspect="Content" ObjectID="_1472073272" r:id="rId249"/>
        </w:object>
      </w:r>
      <w:r w:rsidR="00954BB6" w:rsidRPr="00BA702E">
        <w:rPr>
          <w:sz w:val="28"/>
          <w:szCs w:val="28"/>
        </w:rPr>
        <w:t xml:space="preserve"> -энтальпия отходящих газов из ЭЗ , </w:t>
      </w:r>
      <w:r w:rsidRPr="00BA702E">
        <w:rPr>
          <w:position w:val="-20"/>
          <w:sz w:val="28"/>
        </w:rPr>
        <w:object w:dxaOrig="1480" w:dyaOrig="580">
          <v:shape id="_x0000_i1149" type="#_x0000_t75" style="width:74.25pt;height:29.25pt" o:ole="">
            <v:imagedata r:id="rId250" o:title=""/>
          </v:shape>
          <o:OLEObject Type="Embed" ProgID="Equation.DSMT4" ShapeID="_x0000_i1149" DrawAspect="Content" ObjectID="_1472073273" r:id="rId251"/>
        </w:object>
      </w:r>
      <w:r w:rsidR="00954BB6" w:rsidRPr="00BA702E">
        <w:rPr>
          <w:sz w:val="28"/>
          <w:szCs w:val="28"/>
        </w:rPr>
        <w:t xml:space="preserve"> ;</w:t>
      </w:r>
    </w:p>
    <w:p w:rsidR="00BA702E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20" w:dyaOrig="380">
          <v:shape id="_x0000_i1150" type="#_x0000_t75" style="width:21pt;height:18.75pt" o:ole="">
            <v:imagedata r:id="rId252" o:title=""/>
          </v:shape>
          <o:OLEObject Type="Embed" ProgID="Equation.DSMT4" ShapeID="_x0000_i1150" DrawAspect="Content" ObjectID="_1472073274" r:id="rId253"/>
        </w:object>
      </w:r>
      <w:r w:rsidR="00954BB6" w:rsidRPr="00BA702E">
        <w:rPr>
          <w:sz w:val="28"/>
          <w:szCs w:val="28"/>
        </w:rPr>
        <w:t>- теплота</w:t>
      </w:r>
      <w:r w:rsidR="00BA702E" w:rsidRPr="00BA702E">
        <w:rPr>
          <w:sz w:val="28"/>
          <w:szCs w:val="28"/>
        </w:rPr>
        <w:t xml:space="preserve"> </w:t>
      </w:r>
      <w:r w:rsidR="00954BB6" w:rsidRPr="00BA702E">
        <w:rPr>
          <w:sz w:val="28"/>
          <w:szCs w:val="28"/>
        </w:rPr>
        <w:t xml:space="preserve">химического недожога в ЭЗ , </w:t>
      </w:r>
      <w:r w:rsidRPr="00BA702E">
        <w:rPr>
          <w:position w:val="-20"/>
          <w:sz w:val="28"/>
        </w:rPr>
        <w:object w:dxaOrig="1480" w:dyaOrig="580">
          <v:shape id="_x0000_i1151" type="#_x0000_t75" style="width:74.25pt;height:29.25pt" o:ole="">
            <v:imagedata r:id="rId254" o:title=""/>
          </v:shape>
          <o:OLEObject Type="Embed" ProgID="Equation.DSMT4" ShapeID="_x0000_i1151" DrawAspect="Content" ObjectID="_1472073275" r:id="rId255"/>
        </w:object>
      </w:r>
      <w:r w:rsidR="00954BB6" w:rsidRPr="00BA702E">
        <w:rPr>
          <w:sz w:val="28"/>
          <w:szCs w:val="28"/>
        </w:rPr>
        <w:t xml:space="preserve"> ;</w:t>
      </w:r>
    </w:p>
    <w:p w:rsidR="00BA702E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40" w:dyaOrig="380">
          <v:shape id="_x0000_i1152" type="#_x0000_t75" style="width:21.75pt;height:18.75pt" o:ole="">
            <v:imagedata r:id="rId256" o:title=""/>
          </v:shape>
          <o:OLEObject Type="Embed" ProgID="Equation.DSMT4" ShapeID="_x0000_i1152" DrawAspect="Content" ObjectID="_1472073276" r:id="rId257"/>
        </w:object>
      </w:r>
      <w:r w:rsidR="00954BB6" w:rsidRPr="00BA702E">
        <w:rPr>
          <w:sz w:val="28"/>
          <w:szCs w:val="28"/>
        </w:rPr>
        <w:t>-тепловой эффект эндотермической реакции и фазовых превращений в ЭЗ,</w:t>
      </w:r>
      <w:r w:rsidRPr="00BA702E">
        <w:rPr>
          <w:position w:val="-20"/>
          <w:sz w:val="28"/>
        </w:rPr>
        <w:object w:dxaOrig="1480" w:dyaOrig="580">
          <v:shape id="_x0000_i1153" type="#_x0000_t75" style="width:46.5pt;height:24pt" o:ole="">
            <v:imagedata r:id="rId258" o:title=""/>
          </v:shape>
          <o:OLEObject Type="Embed" ProgID="Equation.DSMT4" ShapeID="_x0000_i1153" DrawAspect="Content" ObjectID="_1472073277" r:id="rId259"/>
        </w:objec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20" w:dyaOrig="380">
          <v:shape id="_x0000_i1154" type="#_x0000_t75" style="width:21pt;height:18.75pt" o:ole="">
            <v:imagedata r:id="rId260" o:title=""/>
          </v:shape>
          <o:OLEObject Type="Embed" ProgID="Equation.DSMT4" ShapeID="_x0000_i1154" DrawAspect="Content" ObjectID="_1472073278" r:id="rId261"/>
        </w:object>
      </w:r>
      <w:r w:rsidR="00954BB6" w:rsidRPr="00BA702E">
        <w:rPr>
          <w:sz w:val="28"/>
          <w:szCs w:val="28"/>
        </w:rPr>
        <w:t xml:space="preserve"> -потери теплоты через ограждения в ЭЗ , </w:t>
      </w:r>
      <w:r w:rsidRPr="00BA702E">
        <w:rPr>
          <w:position w:val="-20"/>
          <w:sz w:val="28"/>
        </w:rPr>
        <w:object w:dxaOrig="1480" w:dyaOrig="580">
          <v:shape id="_x0000_i1155" type="#_x0000_t75" style="width:74.25pt;height:29.25pt" o:ole="">
            <v:imagedata r:id="rId262" o:title=""/>
          </v:shape>
          <o:OLEObject Type="Embed" ProgID="Equation.DSMT4" ShapeID="_x0000_i1155" DrawAspect="Content" ObjectID="_1472073279" r:id="rId263"/>
        </w:object>
      </w:r>
      <w:r w:rsidR="00BA702E" w:rsidRPr="00BA702E">
        <w:rPr>
          <w:sz w:val="28"/>
          <w:szCs w:val="28"/>
        </w:rPr>
        <w:t xml:space="preserve"> </w:t>
      </w:r>
      <w:r w:rsidR="00954BB6" w:rsidRPr="00BA702E">
        <w:rPr>
          <w:sz w:val="28"/>
          <w:szCs w:val="28"/>
        </w:rPr>
        <w:t>.</w:t>
      </w:r>
    </w:p>
    <w:p w:rsidR="00BA702E" w:rsidRP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Уравнение теплового баланса в воздухоподогревателе примет вид:</w:t>
      </w:r>
    </w:p>
    <w:p w:rsidR="00986E45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  <w:szCs w:val="28"/>
        </w:rPr>
        <w:object w:dxaOrig="3120" w:dyaOrig="400">
          <v:shape id="_x0000_i1156" type="#_x0000_t75" style="width:156pt;height:20.25pt" o:ole="">
            <v:imagedata r:id="rId264" o:title=""/>
          </v:shape>
          <o:OLEObject Type="Embed" ProgID="Equation.DSMT4" ShapeID="_x0000_i1156" DrawAspect="Content" ObjectID="_1472073280" r:id="rId265"/>
        </w:object>
      </w:r>
      <w:r w:rsidR="00954BB6" w:rsidRPr="00BA702E">
        <w:rPr>
          <w:sz w:val="28"/>
          <w:szCs w:val="28"/>
        </w:rPr>
        <w:t>,</w:t>
      </w:r>
    </w:p>
    <w:p w:rsidR="00986E45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P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</w:rPr>
        <w:object w:dxaOrig="499" w:dyaOrig="380">
          <v:shape id="_x0000_i1157" type="#_x0000_t75" style="width:24.75pt;height:18.75pt" o:ole="">
            <v:imagedata r:id="rId266" o:title=""/>
          </v:shape>
          <o:OLEObject Type="Embed" ProgID="Equation.DSMT4" ShapeID="_x0000_i1157" DrawAspect="Content" ObjectID="_1472073281" r:id="rId267"/>
        </w:object>
      </w:r>
      <w:r w:rsidRPr="00BA702E">
        <w:rPr>
          <w:sz w:val="28"/>
          <w:szCs w:val="28"/>
        </w:rPr>
        <w:t>-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энтальпия холодного воздуха, поступающего в ВП, </w:t>
      </w:r>
      <w:r w:rsidR="00BB7062" w:rsidRPr="00BA702E">
        <w:rPr>
          <w:position w:val="-20"/>
          <w:sz w:val="28"/>
        </w:rPr>
        <w:object w:dxaOrig="1480" w:dyaOrig="580">
          <v:shape id="_x0000_i1158" type="#_x0000_t75" style="width:74.25pt;height:29.25pt" o:ole="">
            <v:imagedata r:id="rId268" o:title=""/>
          </v:shape>
          <o:OLEObject Type="Embed" ProgID="Equation.DSMT4" ShapeID="_x0000_i1158" DrawAspect="Content" ObjectID="_1472073282" r:id="rId269"/>
        </w:object>
      </w:r>
      <w:r w:rsidRPr="00BA702E">
        <w:rPr>
          <w:sz w:val="28"/>
          <w:szCs w:val="28"/>
        </w:rPr>
        <w:t>;</w: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</w:rPr>
        <w:object w:dxaOrig="460" w:dyaOrig="400">
          <v:shape id="_x0000_i1159" type="#_x0000_t75" style="width:23.25pt;height:20.25pt" o:ole="">
            <v:imagedata r:id="rId270" o:title=""/>
          </v:shape>
          <o:OLEObject Type="Embed" ProgID="Equation.DSMT4" ShapeID="_x0000_i1159" DrawAspect="Content" ObjectID="_1472073283" r:id="rId271"/>
        </w:object>
      </w:r>
      <w:r w:rsidR="00954BB6" w:rsidRPr="00BA702E">
        <w:rPr>
          <w:sz w:val="28"/>
          <w:szCs w:val="28"/>
        </w:rPr>
        <w:t xml:space="preserve">- энтальпия уходящих газов, </w:t>
      </w:r>
      <w:r w:rsidRPr="00BA702E">
        <w:rPr>
          <w:position w:val="-20"/>
          <w:sz w:val="28"/>
        </w:rPr>
        <w:object w:dxaOrig="1480" w:dyaOrig="580">
          <v:shape id="_x0000_i1160" type="#_x0000_t75" style="width:74.25pt;height:29.25pt" o:ole="">
            <v:imagedata r:id="rId272" o:title=""/>
          </v:shape>
          <o:OLEObject Type="Embed" ProgID="Equation.DSMT4" ShapeID="_x0000_i1160" DrawAspect="Content" ObjectID="_1472073284" r:id="rId273"/>
        </w:object>
      </w:r>
      <w:r w:rsidR="00954BB6" w:rsidRPr="00BA702E">
        <w:rPr>
          <w:sz w:val="28"/>
          <w:szCs w:val="28"/>
        </w:rPr>
        <w:t>;</w: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99" w:dyaOrig="380">
          <v:shape id="_x0000_i1161" type="#_x0000_t75" style="width:24.75pt;height:18.75pt" o:ole="">
            <v:imagedata r:id="rId274" o:title=""/>
          </v:shape>
          <o:OLEObject Type="Embed" ProgID="Equation.DSMT4" ShapeID="_x0000_i1161" DrawAspect="Content" ObjectID="_1472073285" r:id="rId275"/>
        </w:object>
      </w:r>
      <w:r w:rsidR="00954BB6" w:rsidRPr="00BA702E">
        <w:rPr>
          <w:sz w:val="28"/>
          <w:szCs w:val="28"/>
        </w:rPr>
        <w:t xml:space="preserve">- энтальпия горячего воздуха, уходящего из ВП, </w:t>
      </w:r>
      <w:r w:rsidRPr="00BA702E">
        <w:rPr>
          <w:position w:val="-20"/>
          <w:sz w:val="28"/>
        </w:rPr>
        <w:object w:dxaOrig="1480" w:dyaOrig="580">
          <v:shape id="_x0000_i1162" type="#_x0000_t75" style="width:74.25pt;height:29.25pt" o:ole="">
            <v:imagedata r:id="rId276" o:title=""/>
          </v:shape>
          <o:OLEObject Type="Embed" ProgID="Equation.DSMT4" ShapeID="_x0000_i1162" DrawAspect="Content" ObjectID="_1472073286" r:id="rId277"/>
        </w:object>
      </w:r>
      <w:r w:rsidR="00954BB6" w:rsidRPr="00BA702E">
        <w:rPr>
          <w:sz w:val="28"/>
          <w:szCs w:val="28"/>
        </w:rPr>
        <w:t xml:space="preserve"> ;</w: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60" w:dyaOrig="380">
          <v:shape id="_x0000_i1163" type="#_x0000_t75" style="width:23.25pt;height:18.75pt" o:ole="">
            <v:imagedata r:id="rId278" o:title=""/>
          </v:shape>
          <o:OLEObject Type="Embed" ProgID="Equation.DSMT4" ShapeID="_x0000_i1163" DrawAspect="Content" ObjectID="_1472073287" r:id="rId279"/>
        </w:object>
      </w:r>
      <w:r w:rsidR="00954BB6" w:rsidRPr="00BA702E">
        <w:rPr>
          <w:sz w:val="28"/>
          <w:szCs w:val="28"/>
        </w:rPr>
        <w:t xml:space="preserve">- потери теплоты через ограждения ВП, </w:t>
      </w:r>
      <w:r w:rsidRPr="00BA702E">
        <w:rPr>
          <w:position w:val="-20"/>
          <w:sz w:val="28"/>
        </w:rPr>
        <w:object w:dxaOrig="1480" w:dyaOrig="580">
          <v:shape id="_x0000_i1164" type="#_x0000_t75" style="width:74.25pt;height:29.25pt" o:ole="">
            <v:imagedata r:id="rId280" o:title=""/>
          </v:shape>
          <o:OLEObject Type="Embed" ProgID="Equation.DSMT4" ShapeID="_x0000_i1164" DrawAspect="Content" ObjectID="_1472073288" r:id="rId281"/>
        </w:object>
      </w:r>
      <w:r w:rsidR="00954BB6" w:rsidRPr="00BA702E">
        <w:rPr>
          <w:sz w:val="28"/>
          <w:szCs w:val="28"/>
        </w:rPr>
        <w:t>.</w:t>
      </w:r>
    </w:p>
    <w:p w:rsid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Уравнения теплового баланса в зоне регенеративного подогрева: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3379" w:dyaOrig="380">
          <v:shape id="_x0000_i1165" type="#_x0000_t75" style="width:168.75pt;height:18.75pt" o:ole="">
            <v:imagedata r:id="rId282" o:title=""/>
          </v:shape>
          <o:OLEObject Type="Embed" ProgID="Equation.DSMT4" ShapeID="_x0000_i1165" DrawAspect="Content" ObjectID="_1472073289" r:id="rId283"/>
        </w:objec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P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</w:rPr>
        <w:object w:dxaOrig="560" w:dyaOrig="380">
          <v:shape id="_x0000_i1166" type="#_x0000_t75" style="width:27.75pt;height:18.75pt" o:ole="">
            <v:imagedata r:id="rId284" o:title=""/>
          </v:shape>
          <o:OLEObject Type="Embed" ProgID="Equation.DSMT4" ShapeID="_x0000_i1166" DrawAspect="Content" ObjectID="_1472073290" r:id="rId285"/>
        </w:object>
      </w:r>
      <w:r w:rsidRPr="00BA702E">
        <w:rPr>
          <w:sz w:val="28"/>
          <w:szCs w:val="28"/>
        </w:rPr>
        <w:t xml:space="preserve">- энтальпия холодного воздуха, поступающего в ЗРО, </w:t>
      </w:r>
      <w:r w:rsidR="00BB7062" w:rsidRPr="00BA702E">
        <w:rPr>
          <w:position w:val="-20"/>
          <w:sz w:val="28"/>
        </w:rPr>
        <w:object w:dxaOrig="1480" w:dyaOrig="580">
          <v:shape id="_x0000_i1167" type="#_x0000_t75" style="width:74.25pt;height:29.25pt" o:ole="">
            <v:imagedata r:id="rId286" o:title=""/>
          </v:shape>
          <o:OLEObject Type="Embed" ProgID="Equation.DSMT4" ShapeID="_x0000_i1167" DrawAspect="Content" ObjectID="_1472073291" r:id="rId287"/>
        </w:objec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499" w:dyaOrig="380">
          <v:shape id="_x0000_i1168" type="#_x0000_t75" style="width:24.75pt;height:18.75pt" o:ole="">
            <v:imagedata r:id="rId288" o:title=""/>
          </v:shape>
          <o:OLEObject Type="Embed" ProgID="Equation.DSMT4" ShapeID="_x0000_i1168" DrawAspect="Content" ObjectID="_1472073292" r:id="rId289"/>
        </w:object>
      </w:r>
      <w:r w:rsidR="00954BB6" w:rsidRPr="00BA702E">
        <w:rPr>
          <w:sz w:val="28"/>
          <w:szCs w:val="28"/>
        </w:rPr>
        <w:t xml:space="preserve">-энтальпия технологического продукта, поступающего в ЗРО, </w:t>
      </w:r>
      <w:r w:rsidRPr="00BA702E">
        <w:rPr>
          <w:position w:val="-20"/>
          <w:sz w:val="28"/>
        </w:rPr>
        <w:object w:dxaOrig="1480" w:dyaOrig="580">
          <v:shape id="_x0000_i1169" type="#_x0000_t75" style="width:63pt;height:29.25pt" o:ole="">
            <v:imagedata r:id="rId290" o:title=""/>
          </v:shape>
          <o:OLEObject Type="Embed" ProgID="Equation.DSMT4" ShapeID="_x0000_i1169" DrawAspect="Content" ObjectID="_1472073293" r:id="rId291"/>
        </w:object>
      </w:r>
      <w:r w:rsidR="00954BB6" w:rsidRPr="00BA702E">
        <w:rPr>
          <w:sz w:val="28"/>
          <w:szCs w:val="28"/>
        </w:rPr>
        <w:t>;</w:t>
      </w:r>
    </w:p>
    <w:p w:rsidR="00954BB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520" w:dyaOrig="380">
          <v:shape id="_x0000_i1170" type="#_x0000_t75" style="width:26.25pt;height:18.75pt" o:ole="">
            <v:imagedata r:id="rId292" o:title=""/>
          </v:shape>
          <o:OLEObject Type="Embed" ProgID="Equation.DSMT4" ShapeID="_x0000_i1170" DrawAspect="Content" ObjectID="_1472073294" r:id="rId293"/>
        </w:object>
      </w:r>
      <w:r w:rsidR="00954BB6" w:rsidRPr="00BA702E">
        <w:rPr>
          <w:sz w:val="28"/>
          <w:szCs w:val="28"/>
        </w:rPr>
        <w:t xml:space="preserve">- потери теплоты через ограждения ЗРО, </w:t>
      </w:r>
      <w:r w:rsidRPr="00BA702E">
        <w:rPr>
          <w:position w:val="-20"/>
          <w:sz w:val="28"/>
        </w:rPr>
        <w:object w:dxaOrig="1480" w:dyaOrig="580">
          <v:shape id="_x0000_i1171" type="#_x0000_t75" style="width:74.25pt;height:29.25pt" o:ole="">
            <v:imagedata r:id="rId294" o:title=""/>
          </v:shape>
          <o:OLEObject Type="Embed" ProgID="Equation.DSMT4" ShapeID="_x0000_i1171" DrawAspect="Content" ObjectID="_1472073295" r:id="rId295"/>
        </w:object>
      </w:r>
      <w:r w:rsidR="00954BB6" w:rsidRPr="00BA702E">
        <w:rPr>
          <w:sz w:val="28"/>
          <w:szCs w:val="28"/>
        </w:rPr>
        <w:t xml:space="preserve"> .</w:t>
      </w:r>
    </w:p>
    <w:p w:rsidR="00691CB1" w:rsidRPr="00BA702E" w:rsidRDefault="00700F7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Определение параметров тепловой схемы целесообразно выполнять в следующем порядке:</w:t>
      </w:r>
    </w:p>
    <w:p w:rsidR="00691CB1" w:rsidRPr="00BA702E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Находим слагаемые уравнения теплового баланса:</w:t>
      </w:r>
    </w:p>
    <w:p w:rsid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Удельный расход технологического сырья, проходящего через входное сечение ЗО, </w:t>
      </w:r>
      <w:r w:rsidR="00BB7062" w:rsidRPr="00BA702E">
        <w:rPr>
          <w:position w:val="-10"/>
          <w:sz w:val="28"/>
        </w:rPr>
        <w:object w:dxaOrig="540" w:dyaOrig="380">
          <v:shape id="_x0000_i1172" type="#_x0000_t75" style="width:27pt;height:18.75pt" o:ole="">
            <v:imagedata r:id="rId296" o:title=""/>
          </v:shape>
          <o:OLEObject Type="Embed" ProgID="Equation.DSMT4" ShapeID="_x0000_i1172" DrawAspect="Content" ObjectID="_1472073296" r:id="rId297"/>
        </w:object>
      </w:r>
      <w:r w:rsidRPr="00BA702E">
        <w:rPr>
          <w:sz w:val="28"/>
          <w:szCs w:val="28"/>
        </w:rPr>
        <w:t>,</w:t>
      </w:r>
      <w:r w:rsidRPr="00BA702E">
        <w:rPr>
          <w:sz w:val="28"/>
        </w:rPr>
        <w:t xml:space="preserve"> </w:t>
      </w:r>
      <w:r w:rsidR="00BB7062" w:rsidRPr="00BA702E">
        <w:rPr>
          <w:position w:val="-20"/>
          <w:sz w:val="28"/>
        </w:rPr>
        <w:object w:dxaOrig="1140" w:dyaOrig="540">
          <v:shape id="_x0000_i1173" type="#_x0000_t75" style="width:57pt;height:27pt" o:ole="">
            <v:imagedata r:id="rId298" o:title=""/>
          </v:shape>
          <o:OLEObject Type="Embed" ProgID="Equation.DSMT4" ShapeID="_x0000_i1173" DrawAspect="Content" ObjectID="_1472073297" r:id="rId299"/>
        </w:object>
      </w:r>
      <w:r w:rsidRPr="00BA702E">
        <w:rPr>
          <w:sz w:val="28"/>
          <w:szCs w:val="28"/>
        </w:rPr>
        <w:t>, рассчитываемся по формуле: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6E45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</w:rPr>
        <w:object w:dxaOrig="3879" w:dyaOrig="460">
          <v:shape id="_x0000_i1174" type="#_x0000_t75" style="width:194.25pt;height:23.25pt" o:ole="">
            <v:imagedata r:id="rId300" o:title=""/>
          </v:shape>
          <o:OLEObject Type="Embed" ProgID="Equation.DSMT4" ShapeID="_x0000_i1174" DrawAspect="Content" ObjectID="_1472073298" r:id="rId301"/>
        </w:object>
      </w:r>
      <w:r w:rsidR="00954BB6" w:rsidRPr="00BA702E">
        <w:rPr>
          <w:sz w:val="28"/>
          <w:szCs w:val="28"/>
        </w:rPr>
        <w:t>,</w:t>
      </w:r>
    </w:p>
    <w:p w:rsidR="00986E45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Pr="00BA702E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следовательно</w:t>
      </w:r>
    </w:p>
    <w:p w:rsidR="00986E45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8160" w:dyaOrig="480">
          <v:shape id="_x0000_i1175" type="#_x0000_t75" style="width:408pt;height:24pt" o:ole="">
            <v:imagedata r:id="rId302" o:title=""/>
          </v:shape>
          <o:OLEObject Type="Embed" ProgID="Equation.3" ShapeID="_x0000_i1175" DrawAspect="Content" ObjectID="_1472073299" r:id="rId303"/>
        </w:objec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Энтальпия технологического сырья при входе в ЗО </w:t>
      </w:r>
      <w:r w:rsidR="00BB7062" w:rsidRPr="00BA702E">
        <w:rPr>
          <w:position w:val="-10"/>
          <w:sz w:val="28"/>
          <w:szCs w:val="28"/>
        </w:rPr>
        <w:object w:dxaOrig="680" w:dyaOrig="340">
          <v:shape id="_x0000_i1176" type="#_x0000_t75" style="width:33.75pt;height:17.25pt" o:ole="">
            <v:imagedata r:id="rId304" o:title=""/>
          </v:shape>
          <o:OLEObject Type="Embed" ProgID="Equation.3" ShapeID="_x0000_i1176" DrawAspect="Content" ObjectID="_1472073300" r:id="rId305"/>
        </w:object>
      </w:r>
      <w:r w:rsidRPr="00BA702E">
        <w:rPr>
          <w:sz w:val="28"/>
          <w:szCs w:val="28"/>
        </w:rPr>
        <w:t>,</w:t>
      </w:r>
      <w:r w:rsidRPr="00BA702E">
        <w:rPr>
          <w:sz w:val="28"/>
        </w:rPr>
        <w:t xml:space="preserve"> </w:t>
      </w:r>
      <w:r w:rsidR="00BB7062" w:rsidRPr="00BA702E">
        <w:rPr>
          <w:position w:val="-20"/>
          <w:sz w:val="28"/>
        </w:rPr>
        <w:object w:dxaOrig="1480" w:dyaOrig="580">
          <v:shape id="_x0000_i1177" type="#_x0000_t75" style="width:74.25pt;height:29.25pt" o:ole="">
            <v:imagedata r:id="rId306" o:title=""/>
          </v:shape>
          <o:OLEObject Type="Embed" ProgID="Equation.DSMT4" ShapeID="_x0000_i1177" DrawAspect="Content" ObjectID="_1472073301" r:id="rId307"/>
        </w:object>
      </w:r>
      <w:r w:rsidRPr="00BA702E">
        <w:rPr>
          <w:sz w:val="28"/>
          <w:szCs w:val="28"/>
        </w:rPr>
        <w:t>, рассчитываемся по формуле:</w:t>
      </w:r>
    </w:p>
    <w:p w:rsidR="00986E45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0"/>
          <w:sz w:val="28"/>
        </w:rPr>
        <w:object w:dxaOrig="2380" w:dyaOrig="380">
          <v:shape id="_x0000_i1178" type="#_x0000_t75" style="width:119.25pt;height:18.75pt" o:ole="">
            <v:imagedata r:id="rId308" o:title=""/>
          </v:shape>
          <o:OLEObject Type="Embed" ProgID="Equation.DSMT4" ShapeID="_x0000_i1178" DrawAspect="Content" ObjectID="_1472073302" r:id="rId309"/>
        </w:object>
      </w:r>
      <w:r w:rsidR="00954BB6" w:rsidRPr="00BA702E">
        <w:rPr>
          <w:sz w:val="28"/>
          <w:szCs w:val="28"/>
        </w:rPr>
        <w:t>,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24"/>
          <w:sz w:val="28"/>
        </w:rPr>
        <w:object w:dxaOrig="2480" w:dyaOrig="620">
          <v:shape id="_x0000_i1179" type="#_x0000_t75" style="width:123.75pt;height:30.75pt" o:ole="">
            <v:imagedata r:id="rId310" o:title=""/>
          </v:shape>
          <o:OLEObject Type="Embed" ProgID="Equation.DSMT4" ShapeID="_x0000_i1179" DrawAspect="Content" ObjectID="_1472073303" r:id="rId311"/>
        </w:object>
      </w:r>
      <w:r w:rsidRPr="00BA702E">
        <w:rPr>
          <w:sz w:val="28"/>
          <w:szCs w:val="28"/>
        </w:rPr>
        <w:t xml:space="preserve">- теплоемкость технологического сырья при температуре </w:t>
      </w:r>
      <w:r w:rsidR="00BB7062" w:rsidRPr="00BA702E">
        <w:rPr>
          <w:position w:val="-10"/>
          <w:sz w:val="28"/>
        </w:rPr>
        <w:object w:dxaOrig="1400" w:dyaOrig="400">
          <v:shape id="_x0000_i1180" type="#_x0000_t75" style="width:69.75pt;height:20.25pt" o:ole="">
            <v:imagedata r:id="rId312" o:title=""/>
          </v:shape>
          <o:OLEObject Type="Embed" ProgID="Equation.DSMT4" ShapeID="_x0000_i1180" DrawAspect="Content" ObjectID="_1472073304" r:id="rId313"/>
        </w:object>
      </w:r>
      <w:r w:rsidRPr="00BA702E">
        <w:rPr>
          <w:sz w:val="28"/>
        </w:rPr>
        <w:t xml:space="preserve">., </w:t>
      </w:r>
      <w:r w:rsidRPr="00BA702E">
        <w:rPr>
          <w:sz w:val="28"/>
          <w:szCs w:val="28"/>
        </w:rPr>
        <w:t>[1, стр.19].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6120" w:dyaOrig="520">
          <v:shape id="_x0000_i1181" type="#_x0000_t75" style="width:306pt;height:26.25pt" o:ole="">
            <v:imagedata r:id="rId314" o:title=""/>
          </v:shape>
          <o:OLEObject Type="Embed" ProgID="Equation.3" ShapeID="_x0000_i1181" DrawAspect="Content" ObjectID="_1472073305" r:id="rId315"/>
        </w:objec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Энтальпия технологического продукта на выходе из ЗО</w:t>
      </w:r>
      <w:r w:rsidR="00BB7062" w:rsidRPr="00BA702E">
        <w:rPr>
          <w:position w:val="-10"/>
          <w:sz w:val="28"/>
          <w:szCs w:val="28"/>
        </w:rPr>
        <w:object w:dxaOrig="520" w:dyaOrig="340">
          <v:shape id="_x0000_i1182" type="#_x0000_t75" style="width:26.25pt;height:17.25pt" o:ole="">
            <v:imagedata r:id="rId316" o:title=""/>
          </v:shape>
          <o:OLEObject Type="Embed" ProgID="Equation.3" ShapeID="_x0000_i1182" DrawAspect="Content" ObjectID="_1472073306" r:id="rId317"/>
        </w:object>
      </w:r>
      <w:r w:rsidRPr="00BA702E">
        <w:rPr>
          <w:sz w:val="28"/>
          <w:szCs w:val="28"/>
        </w:rPr>
        <w:t>,</w:t>
      </w:r>
      <w:r w:rsidRPr="00BA702E">
        <w:rPr>
          <w:sz w:val="28"/>
        </w:rPr>
        <w:t xml:space="preserve"> </w:t>
      </w:r>
      <w:r w:rsidR="00BB7062" w:rsidRPr="00BA702E">
        <w:rPr>
          <w:position w:val="-20"/>
          <w:sz w:val="28"/>
        </w:rPr>
        <w:object w:dxaOrig="1480" w:dyaOrig="580">
          <v:shape id="_x0000_i1183" type="#_x0000_t75" style="width:74.25pt;height:29.25pt" o:ole="">
            <v:imagedata r:id="rId318" o:title=""/>
          </v:shape>
          <o:OLEObject Type="Embed" ProgID="Equation.DSMT4" ShapeID="_x0000_i1183" DrawAspect="Content" ObjectID="_1472073307" r:id="rId319"/>
        </w:object>
      </w:r>
      <w:r w:rsidRPr="00BA702E">
        <w:rPr>
          <w:sz w:val="28"/>
          <w:szCs w:val="28"/>
        </w:rPr>
        <w:t xml:space="preserve"> , определяется по формуле: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0"/>
          <w:sz w:val="28"/>
        </w:rPr>
        <w:object w:dxaOrig="2420" w:dyaOrig="380">
          <v:shape id="_x0000_i1184" type="#_x0000_t75" style="width:120.75pt;height:18.75pt" o:ole="">
            <v:imagedata r:id="rId320" o:title=""/>
          </v:shape>
          <o:OLEObject Type="Embed" ProgID="Equation.DSMT4" ShapeID="_x0000_i1184" DrawAspect="Content" ObjectID="_1472073308" r:id="rId321"/>
        </w:object>
      </w:r>
      <w:r w:rsidR="00BA702E" w:rsidRPr="00BA702E">
        <w:rPr>
          <w:sz w:val="28"/>
        </w:rPr>
        <w:t xml:space="preserve"> </w:t>
      </w:r>
      <w:r w:rsidR="00954BB6" w:rsidRPr="00BA702E">
        <w:rPr>
          <w:sz w:val="28"/>
          <w:szCs w:val="28"/>
        </w:rPr>
        <w:t>,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где</w:t>
      </w:r>
      <w:r w:rsidR="00BA702E" w:rsidRPr="00BA702E">
        <w:rPr>
          <w:sz w:val="28"/>
          <w:szCs w:val="28"/>
        </w:rPr>
        <w:t xml:space="preserve"> </w:t>
      </w:r>
      <w:r w:rsidR="00BB7062" w:rsidRPr="00BA702E">
        <w:rPr>
          <w:position w:val="-24"/>
          <w:sz w:val="28"/>
        </w:rPr>
        <w:object w:dxaOrig="2540" w:dyaOrig="620">
          <v:shape id="_x0000_i1185" type="#_x0000_t75" style="width:126.75pt;height:30.75pt" o:ole="">
            <v:imagedata r:id="rId322" o:title=""/>
          </v:shape>
          <o:OLEObject Type="Embed" ProgID="Equation.DSMT4" ShapeID="_x0000_i1185" DrawAspect="Content" ObjectID="_1472073309" r:id="rId323"/>
        </w:object>
      </w:r>
      <w:r w:rsidRPr="00BA702E">
        <w:rPr>
          <w:sz w:val="28"/>
          <w:szCs w:val="28"/>
        </w:rPr>
        <w:t>-теплоемкость технологического продукта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при температуре </w:t>
      </w:r>
      <w:r w:rsidR="00BB7062" w:rsidRPr="00BA702E">
        <w:rPr>
          <w:position w:val="-10"/>
          <w:sz w:val="28"/>
        </w:rPr>
        <w:object w:dxaOrig="1540" w:dyaOrig="380">
          <v:shape id="_x0000_i1186" type="#_x0000_t75" style="width:77.25pt;height:18.75pt" o:ole="">
            <v:imagedata r:id="rId324" o:title=""/>
          </v:shape>
          <o:OLEObject Type="Embed" ProgID="Equation.DSMT4" ShapeID="_x0000_i1186" DrawAspect="Content" ObjectID="_1472073310" r:id="rId325"/>
        </w:object>
      </w:r>
      <w:r w:rsidRPr="00BA702E">
        <w:rPr>
          <w:sz w:val="28"/>
        </w:rPr>
        <w:t>.</w:t>
      </w:r>
      <w:r w:rsidRPr="00BA702E">
        <w:rPr>
          <w:sz w:val="28"/>
          <w:szCs w:val="28"/>
        </w:rPr>
        <w:t>[1, стр.19].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6120" w:dyaOrig="520">
          <v:shape id="_x0000_i1187" type="#_x0000_t75" style="width:306pt;height:26.25pt" o:ole="">
            <v:imagedata r:id="rId326" o:title=""/>
          </v:shape>
          <o:OLEObject Type="Embed" ProgID="Equation.3" ShapeID="_x0000_i1187" DrawAspect="Content" ObjectID="_1472073311" r:id="rId327"/>
        </w:objec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4BB6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Тепловой эффект эндотермической реакции и фазовых превращений в ЗО определяют по формуле: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6E45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</w:rPr>
        <w:object w:dxaOrig="4200" w:dyaOrig="499">
          <v:shape id="_x0000_i1188" type="#_x0000_t75" style="width:210pt;height:24.75pt" o:ole="">
            <v:imagedata r:id="rId328" o:title=""/>
          </v:shape>
          <o:OLEObject Type="Embed" ProgID="Equation.DSMT4" ShapeID="_x0000_i1188" DrawAspect="Content" ObjectID="_1472073312" r:id="rId329"/>
        </w:object>
      </w:r>
      <w:r w:rsidR="00986E45">
        <w:rPr>
          <w:sz w:val="28"/>
          <w:szCs w:val="28"/>
        </w:rPr>
        <w:t>,</w:t>
      </w:r>
    </w:p>
    <w:p w:rsidR="00986E45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6E45" w:rsidRDefault="00954BB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следовательно</w:t>
      </w:r>
    </w:p>
    <w:p w:rsidR="00BA702E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7062" w:rsidRPr="00BA702E">
        <w:rPr>
          <w:position w:val="-18"/>
          <w:sz w:val="28"/>
          <w:szCs w:val="28"/>
        </w:rPr>
        <w:object w:dxaOrig="8300" w:dyaOrig="520">
          <v:shape id="_x0000_i1189" type="#_x0000_t75" style="width:414.75pt;height:26.25pt" o:ole="">
            <v:imagedata r:id="rId330" o:title=""/>
          </v:shape>
          <o:OLEObject Type="Embed" ProgID="Equation.3" ShapeID="_x0000_i1189" DrawAspect="Content" ObjectID="_1472073313" r:id="rId331"/>
        </w:object>
      </w:r>
      <w:r w:rsidR="00691CB1" w:rsidRPr="00BA702E">
        <w:rPr>
          <w:sz w:val="28"/>
          <w:szCs w:val="28"/>
        </w:rPr>
        <w:t>.</w:t>
      </w:r>
    </w:p>
    <w:p w:rsidR="00986E45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Определяем </w:t>
      </w:r>
      <w:r w:rsidR="00954BB6" w:rsidRPr="00BA702E">
        <w:rPr>
          <w:sz w:val="28"/>
          <w:szCs w:val="28"/>
        </w:rPr>
        <w:t xml:space="preserve">видимый удельный расход топлива в </w:t>
      </w:r>
      <w:r w:rsidR="00BB7062" w:rsidRPr="00BA702E">
        <w:rPr>
          <w:position w:val="-20"/>
          <w:sz w:val="28"/>
        </w:rPr>
        <w:object w:dxaOrig="1200" w:dyaOrig="580">
          <v:shape id="_x0000_i1190" type="#_x0000_t75" style="width:60pt;height:29.25pt" o:ole="">
            <v:imagedata r:id="rId332" o:title=""/>
          </v:shape>
          <o:OLEObject Type="Embed" ProgID="Equation.DSMT4" ShapeID="_x0000_i1190" DrawAspect="Content" ObjectID="_1472073314" r:id="rId333"/>
        </w:object>
      </w:r>
      <w:r w:rsidR="00954BB6" w:rsidRPr="00BA702E">
        <w:rPr>
          <w:sz w:val="28"/>
          <w:szCs w:val="28"/>
        </w:rPr>
        <w:t>, по формуле: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4"/>
          <w:sz w:val="28"/>
          <w:szCs w:val="28"/>
        </w:rPr>
        <w:object w:dxaOrig="5520" w:dyaOrig="780">
          <v:shape id="_x0000_i1191" type="#_x0000_t75" style="width:276pt;height:39pt" o:ole="">
            <v:imagedata r:id="rId334" o:title=""/>
          </v:shape>
          <o:OLEObject Type="Embed" ProgID="Equation.3" ShapeID="_x0000_i1191" DrawAspect="Content" ObjectID="_1472073315" r:id="rId335"/>
        </w:object>
      </w:r>
      <w:r w:rsidR="00691CB1" w:rsidRPr="00BA702E">
        <w:rPr>
          <w:sz w:val="28"/>
          <w:szCs w:val="28"/>
        </w:rPr>
        <w:t>,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0"/>
          <w:sz w:val="28"/>
          <w:szCs w:val="28"/>
        </w:rPr>
        <w:object w:dxaOrig="400" w:dyaOrig="260">
          <v:shape id="_x0000_i1192" type="#_x0000_t75" style="width:20.25pt;height:12.75pt" o:ole="">
            <v:imagedata r:id="rId336" o:title=""/>
          </v:shape>
          <o:OLEObject Type="Embed" ProgID="Equation.3" ShapeID="_x0000_i1192" DrawAspect="Content" ObjectID="_1472073316" r:id="rId337"/>
        </w:object>
      </w:r>
      <w:r w:rsidR="00691CB1" w:rsidRPr="00BA702E">
        <w:rPr>
          <w:sz w:val="28"/>
          <w:szCs w:val="28"/>
        </w:rPr>
        <w:t>доля воздуха, проходящего через ЗРО</w:t>
      </w:r>
    </w:p>
    <w:p w:rsidR="00691CB1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0"/>
          <w:sz w:val="28"/>
          <w:szCs w:val="28"/>
        </w:rPr>
        <w:object w:dxaOrig="580" w:dyaOrig="340">
          <v:shape id="_x0000_i1193" type="#_x0000_t75" style="width:29.25pt;height:17.25pt" o:ole="">
            <v:imagedata r:id="rId338" o:title=""/>
          </v:shape>
          <o:OLEObject Type="Embed" ProgID="Equation.3" ShapeID="_x0000_i1193" DrawAspect="Content" ObjectID="_1472073317" r:id="rId339"/>
        </w:object>
      </w:r>
      <w:r w:rsidR="00691CB1" w:rsidRPr="00BA702E">
        <w:rPr>
          <w:sz w:val="28"/>
          <w:szCs w:val="28"/>
        </w:rPr>
        <w:t>энтальпия горячего воздуха</w:t>
      </w:r>
    </w:p>
    <w:p w:rsidR="00691CB1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580" w:dyaOrig="400">
          <v:shape id="_x0000_i1194" type="#_x0000_t75" style="width:29.25pt;height:20.25pt" o:ole="">
            <v:imagedata r:id="rId340" o:title=""/>
          </v:shape>
          <o:OLEObject Type="Embed" ProgID="Equation.3" ShapeID="_x0000_i1194" DrawAspect="Content" ObjectID="_1472073318" r:id="rId341"/>
        </w:object>
      </w:r>
      <w:r w:rsidR="00691CB1" w:rsidRPr="00BA702E">
        <w:rPr>
          <w:sz w:val="28"/>
          <w:szCs w:val="28"/>
        </w:rPr>
        <w:t>коэффициент, учитывающий потери тепла в окружающую среду</w:t>
      </w:r>
      <w:r w:rsidR="00954BB6" w:rsidRPr="00BA702E">
        <w:rPr>
          <w:sz w:val="28"/>
          <w:szCs w:val="28"/>
        </w:rPr>
        <w:t xml:space="preserve"> из цели экономия топлива в шахтной печи выбирают из интервала </w:t>
      </w:r>
      <w:r w:rsidRPr="00BA702E">
        <w:rPr>
          <w:position w:val="-12"/>
          <w:sz w:val="28"/>
          <w:szCs w:val="28"/>
        </w:rPr>
        <w:object w:dxaOrig="400" w:dyaOrig="400">
          <v:shape id="_x0000_i1195" type="#_x0000_t75" style="width:20.25pt;height:20.25pt" o:ole="">
            <v:imagedata r:id="rId342" o:title=""/>
          </v:shape>
          <o:OLEObject Type="Embed" ProgID="Equation.3" ShapeID="_x0000_i1195" DrawAspect="Content" ObjectID="_1472073319" r:id="rId343"/>
        </w:object>
      </w:r>
      <w:r w:rsidR="00691CB1" w:rsidRPr="00BA702E">
        <w:rPr>
          <w:sz w:val="28"/>
          <w:szCs w:val="28"/>
        </w:rPr>
        <w:t>=0,15…0,20</w:t>
      </w:r>
    </w:p>
    <w:p w:rsidR="00954BB6" w:rsidRDefault="00954BB6" w:rsidP="009D2A1B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Теплота сгорания топлива </w:t>
      </w:r>
      <w:r w:rsidR="00BB7062" w:rsidRPr="00BA702E">
        <w:rPr>
          <w:position w:val="-12"/>
          <w:sz w:val="28"/>
        </w:rPr>
        <w:object w:dxaOrig="340" w:dyaOrig="400">
          <v:shape id="_x0000_i1196" type="#_x0000_t75" style="width:17.25pt;height:20.25pt" o:ole="">
            <v:imagedata r:id="rId344" o:title=""/>
          </v:shape>
          <o:OLEObject Type="Embed" ProgID="Equation.DSMT4" ShapeID="_x0000_i1196" DrawAspect="Content" ObjectID="_1472073320" r:id="rId345"/>
        </w:object>
      </w:r>
      <w:r w:rsidRPr="00BA702E">
        <w:rPr>
          <w:sz w:val="28"/>
          <w:szCs w:val="28"/>
        </w:rPr>
        <w:t>,</w:t>
      </w:r>
      <w:r w:rsidR="009D2A1B">
        <w:rPr>
          <w:sz w:val="28"/>
          <w:szCs w:val="28"/>
        </w:rPr>
        <w:t xml:space="preserve"> </w:t>
      </w:r>
      <w:r w:rsidR="00BB7062" w:rsidRPr="00BA702E">
        <w:rPr>
          <w:position w:val="-30"/>
          <w:sz w:val="28"/>
          <w:szCs w:val="28"/>
        </w:rPr>
        <w:object w:dxaOrig="1160" w:dyaOrig="740">
          <v:shape id="_x0000_i1197" type="#_x0000_t75" style="width:57.75pt;height:28.5pt" o:ole="">
            <v:imagedata r:id="rId346" o:title=""/>
          </v:shape>
          <o:OLEObject Type="Embed" ProgID="Equation.3" ShapeID="_x0000_i1197" DrawAspect="Content" ObjectID="_1472073321" r:id="rId347"/>
        </w:object>
      </w:r>
      <w:r w:rsidRPr="00BA702E">
        <w:rPr>
          <w:sz w:val="28"/>
          <w:szCs w:val="28"/>
        </w:rPr>
        <w:t>, определяют по формуле:</w:t>
      </w:r>
    </w:p>
    <w:p w:rsidR="00986E45" w:rsidRPr="00BA702E" w:rsidRDefault="00986E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6E45" w:rsidRDefault="00BB7062" w:rsidP="00986E45">
      <w:pPr>
        <w:widowControl w:val="0"/>
        <w:suppressAutoHyphens/>
        <w:spacing w:line="360" w:lineRule="auto"/>
        <w:ind w:right="141"/>
        <w:jc w:val="both"/>
        <w:rPr>
          <w:sz w:val="28"/>
          <w:szCs w:val="28"/>
        </w:rPr>
      </w:pPr>
      <w:r w:rsidRPr="00BA702E">
        <w:rPr>
          <w:position w:val="-68"/>
          <w:sz w:val="28"/>
          <w:szCs w:val="28"/>
        </w:rPr>
        <w:object w:dxaOrig="8340" w:dyaOrig="1380">
          <v:shape id="_x0000_i1198" type="#_x0000_t75" style="width:425.25pt;height:69.75pt" o:ole="">
            <v:imagedata r:id="rId348" o:title=""/>
          </v:shape>
          <o:OLEObject Type="Embed" ProgID="Equation.3" ShapeID="_x0000_i1198" DrawAspect="Content" ObjectID="_1472073322" r:id="rId349"/>
        </w:object>
      </w:r>
    </w:p>
    <w:p w:rsidR="00586E04" w:rsidRPr="00BA702E" w:rsidRDefault="00586E04" w:rsidP="00986E45">
      <w:pPr>
        <w:widowControl w:val="0"/>
        <w:suppressAutoHyphens/>
        <w:spacing w:line="360" w:lineRule="auto"/>
        <w:ind w:right="141" w:firstLine="709"/>
        <w:jc w:val="both"/>
        <w:rPr>
          <w:sz w:val="28"/>
        </w:rPr>
      </w:pPr>
      <w:r w:rsidRPr="00BA702E">
        <w:rPr>
          <w:sz w:val="28"/>
          <w:szCs w:val="28"/>
        </w:rPr>
        <w:t>где</w:t>
      </w:r>
      <w:r w:rsidR="00BA702E" w:rsidRPr="00BA702E">
        <w:rPr>
          <w:sz w:val="28"/>
          <w:szCs w:val="28"/>
        </w:rPr>
        <w:t xml:space="preserve"> </w:t>
      </w:r>
      <w:r w:rsidR="00BB7062" w:rsidRPr="00BA702E">
        <w:rPr>
          <w:position w:val="-42"/>
          <w:sz w:val="28"/>
        </w:rPr>
        <w:object w:dxaOrig="7660" w:dyaOrig="980">
          <v:shape id="_x0000_i1199" type="#_x0000_t75" style="width:363.75pt;height:44.25pt" o:ole="">
            <v:imagedata r:id="rId350" o:title=""/>
          </v:shape>
          <o:OLEObject Type="Embed" ProgID="Equation.DSMT4" ShapeID="_x0000_i1199" DrawAspect="Content" ObjectID="_1472073323" r:id="rId351"/>
        </w:object>
      </w:r>
    </w:p>
    <w:p w:rsid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BA702E">
        <w:rPr>
          <w:position w:val="-24"/>
          <w:sz w:val="28"/>
        </w:rPr>
        <w:object w:dxaOrig="5820" w:dyaOrig="620">
          <v:shape id="_x0000_i1200" type="#_x0000_t75" style="width:291pt;height:30.75pt" o:ole="">
            <v:imagedata r:id="rId352" o:title=""/>
          </v:shape>
          <o:OLEObject Type="Embed" ProgID="Equation.DSMT4" ShapeID="_x0000_i1200" DrawAspect="Content" ObjectID="_1472073324" r:id="rId353"/>
        </w:object>
      </w:r>
    </w:p>
    <w:p w:rsid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586E04" w:rsidRPr="00BA702E" w:rsidRDefault="00586E04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702E">
        <w:rPr>
          <w:sz w:val="28"/>
          <w:szCs w:val="28"/>
        </w:rPr>
        <w:t>удельные теплоты сгорания соответствующих компонентов</w:t>
      </w:r>
      <w:r w:rsidR="00BA702E" w:rsidRPr="00BA702E">
        <w:rPr>
          <w:sz w:val="28"/>
          <w:szCs w:val="28"/>
        </w:rPr>
        <w:t xml:space="preserve"> </w:t>
      </w:r>
      <w:r w:rsidR="00BB7062" w:rsidRPr="00BA702E">
        <w:rPr>
          <w:position w:val="-6"/>
          <w:sz w:val="28"/>
        </w:rPr>
        <w:object w:dxaOrig="460" w:dyaOrig="300">
          <v:shape id="_x0000_i1201" type="#_x0000_t75" style="width:23.25pt;height:15pt" o:ole="">
            <v:imagedata r:id="rId354" o:title=""/>
          </v:shape>
          <o:OLEObject Type="Embed" ProgID="Equation.DSMT4" ShapeID="_x0000_i1201" DrawAspect="Content" ObjectID="_1472073325" r:id="rId355"/>
        </w:object>
      </w:r>
      <w:r w:rsidRPr="00BA702E">
        <w:rPr>
          <w:sz w:val="28"/>
          <w:szCs w:val="28"/>
        </w:rPr>
        <w:t>,</w:t>
      </w:r>
      <w:r w:rsidR="00BA702E" w:rsidRPr="00BA702E">
        <w:rPr>
          <w:sz w:val="28"/>
          <w:szCs w:val="28"/>
        </w:rPr>
        <w:t xml:space="preserve"> </w:t>
      </w:r>
      <w:r w:rsidR="00BB7062" w:rsidRPr="00BA702E">
        <w:rPr>
          <w:position w:val="-10"/>
          <w:sz w:val="28"/>
        </w:rPr>
        <w:object w:dxaOrig="420" w:dyaOrig="320">
          <v:shape id="_x0000_i1202" type="#_x0000_t75" style="width:21pt;height:15.75pt" o:ole="">
            <v:imagedata r:id="rId356" o:title=""/>
          </v:shape>
          <o:OLEObject Type="Embed" ProgID="Equation.DSMT4" ShapeID="_x0000_i1202" DrawAspect="Content" ObjectID="_1472073326" r:id="rId357"/>
        </w:object>
      </w:r>
      <w:r w:rsidRPr="00BA702E">
        <w:rPr>
          <w:sz w:val="28"/>
          <w:szCs w:val="28"/>
        </w:rPr>
        <w:t xml:space="preserve"> , </w:t>
      </w:r>
      <w:r w:rsidR="00BB7062" w:rsidRPr="00BA702E">
        <w:rPr>
          <w:position w:val="-10"/>
          <w:sz w:val="28"/>
        </w:rPr>
        <w:object w:dxaOrig="580" w:dyaOrig="320">
          <v:shape id="_x0000_i1203" type="#_x0000_t75" style="width:29.25pt;height:15.75pt" o:ole="">
            <v:imagedata r:id="rId358" o:title=""/>
          </v:shape>
          <o:OLEObject Type="Embed" ProgID="Equation.DSMT4" ShapeID="_x0000_i1203" DrawAspect="Content" ObjectID="_1472073327" r:id="rId359"/>
        </w:object>
      </w:r>
      <w:r w:rsidRPr="00BA702E">
        <w:rPr>
          <w:sz w:val="28"/>
          <w:szCs w:val="28"/>
        </w:rPr>
        <w:t xml:space="preserve"> , </w:t>
      </w:r>
      <w:r w:rsidR="00BB7062" w:rsidRPr="00BA702E">
        <w:rPr>
          <w:position w:val="-10"/>
          <w:sz w:val="28"/>
        </w:rPr>
        <w:object w:dxaOrig="740" w:dyaOrig="320">
          <v:shape id="_x0000_i1204" type="#_x0000_t75" style="width:36.75pt;height:15.75pt" o:ole="">
            <v:imagedata r:id="rId360" o:title=""/>
          </v:shape>
          <o:OLEObject Type="Embed" ProgID="Equation.DSMT4" ShapeID="_x0000_i1204" DrawAspect="Content" ObjectID="_1472073328" r:id="rId361"/>
        </w:object>
      </w:r>
      <w:r w:rsidRPr="00BA702E">
        <w:rPr>
          <w:sz w:val="28"/>
          <w:szCs w:val="28"/>
        </w:rPr>
        <w:t xml:space="preserve"> , </w:t>
      </w:r>
      <w:r w:rsidR="00BB7062" w:rsidRPr="00BA702E">
        <w:rPr>
          <w:position w:val="-10"/>
          <w:sz w:val="28"/>
        </w:rPr>
        <w:object w:dxaOrig="560" w:dyaOrig="340">
          <v:shape id="_x0000_i1205" type="#_x0000_t75" style="width:27.75pt;height:17.25pt" o:ole="">
            <v:imagedata r:id="rId362" o:title=""/>
          </v:shape>
          <o:OLEObject Type="Embed" ProgID="Equation.DSMT4" ShapeID="_x0000_i1205" DrawAspect="Content" ObjectID="_1472073329" r:id="rId363"/>
        </w:object>
      </w:r>
      <w:r w:rsidRPr="00BA702E">
        <w:rPr>
          <w:sz w:val="28"/>
          <w:szCs w:val="28"/>
        </w:rPr>
        <w:t xml:space="preserve"> , </w:t>
      </w:r>
      <w:r w:rsidR="00BB7062" w:rsidRPr="00BA702E">
        <w:rPr>
          <w:position w:val="-10"/>
          <w:sz w:val="28"/>
        </w:rPr>
        <w:object w:dxaOrig="560" w:dyaOrig="320">
          <v:shape id="_x0000_i1206" type="#_x0000_t75" style="width:27.75pt;height:15.75pt" o:ole="">
            <v:imagedata r:id="rId364" o:title=""/>
          </v:shape>
          <o:OLEObject Type="Embed" ProgID="Equation.DSMT4" ShapeID="_x0000_i1206" DrawAspect="Content" ObjectID="_1472073330" r:id="rId365"/>
        </w:object>
      </w:r>
      <w:r w:rsidRPr="00BA702E">
        <w:rPr>
          <w:sz w:val="28"/>
          <w:szCs w:val="28"/>
        </w:rPr>
        <w:t xml:space="preserve"> ,</w:t>
      </w:r>
      <w:r w:rsidRPr="00BA702E">
        <w:rPr>
          <w:sz w:val="28"/>
        </w:rPr>
        <w:t xml:space="preserve"> </w:t>
      </w:r>
      <w:r w:rsidR="00BB7062" w:rsidRPr="00BA702E">
        <w:rPr>
          <w:position w:val="-10"/>
          <w:sz w:val="28"/>
        </w:rPr>
        <w:object w:dxaOrig="400" w:dyaOrig="320">
          <v:shape id="_x0000_i1207" type="#_x0000_t75" style="width:17.25pt;height:15.75pt" o:ole="">
            <v:imagedata r:id="rId366" o:title=""/>
          </v:shape>
          <o:OLEObject Type="Embed" ProgID="Equation.DSMT4" ShapeID="_x0000_i1207" DrawAspect="Content" ObjectID="_1472073331" r:id="rId367"/>
        </w:objec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,</w:t>
      </w:r>
      <w:r w:rsidRPr="00BA702E">
        <w:rPr>
          <w:sz w:val="28"/>
        </w:rPr>
        <w:t xml:space="preserve"> </w:t>
      </w:r>
      <w:r w:rsidR="00BB7062" w:rsidRPr="00BA702E">
        <w:rPr>
          <w:position w:val="-10"/>
          <w:sz w:val="28"/>
        </w:rPr>
        <w:object w:dxaOrig="360" w:dyaOrig="320">
          <v:shape id="_x0000_i1208" type="#_x0000_t75" style="width:18pt;height:15.75pt" o:ole="">
            <v:imagedata r:id="rId368" o:title=""/>
          </v:shape>
          <o:OLEObject Type="Embed" ProgID="Equation.DSMT4" ShapeID="_x0000_i1208" DrawAspect="Content" ObjectID="_1472073332" r:id="rId369"/>
        </w:objec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,</w:t>
      </w:r>
      <w:r w:rsidRPr="00BA702E">
        <w:rPr>
          <w:sz w:val="28"/>
        </w:rPr>
        <w:t xml:space="preserve"> </w:t>
      </w:r>
      <w:r w:rsidRPr="00BA702E">
        <w:rPr>
          <w:sz w:val="28"/>
          <w:szCs w:val="28"/>
        </w:rPr>
        <w:t>[5,стр.17].</w:t>
      </w:r>
    </w:p>
    <w:p w:rsidR="00986E45" w:rsidRDefault="00586E0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Удельная теплоемкость топлива </w:t>
      </w:r>
      <w:r w:rsidR="00BB7062" w:rsidRPr="00BA702E">
        <w:rPr>
          <w:position w:val="-12"/>
          <w:sz w:val="28"/>
        </w:rPr>
        <w:object w:dxaOrig="300" w:dyaOrig="380">
          <v:shape id="_x0000_i1209" type="#_x0000_t75" style="width:15pt;height:18.75pt" o:ole="">
            <v:imagedata r:id="rId370" o:title=""/>
          </v:shape>
          <o:OLEObject Type="Embed" ProgID="Equation.DSMT4" ShapeID="_x0000_i1209" DrawAspect="Content" ObjectID="_1472073333" r:id="rId371"/>
        </w:object>
      </w:r>
      <w:r w:rsidRPr="00BA702E">
        <w:rPr>
          <w:sz w:val="28"/>
          <w:szCs w:val="28"/>
        </w:rPr>
        <w:t xml:space="preserve"> , </w:t>
      </w:r>
      <w:r w:rsidR="00BB7062" w:rsidRPr="00BA702E">
        <w:rPr>
          <w:position w:val="-24"/>
          <w:sz w:val="28"/>
        </w:rPr>
        <w:object w:dxaOrig="1219" w:dyaOrig="620">
          <v:shape id="_x0000_i1210" type="#_x0000_t75" style="width:60.75pt;height:30.75pt" o:ole="">
            <v:imagedata r:id="rId372" o:title=""/>
          </v:shape>
          <o:OLEObject Type="Embed" ProgID="Equation.DSMT4" ShapeID="_x0000_i1210" DrawAspect="Content" ObjectID="_1472073334" r:id="rId373"/>
        </w:object>
      </w:r>
      <w:r w:rsidRPr="00BA702E">
        <w:rPr>
          <w:sz w:val="28"/>
          <w:szCs w:val="28"/>
        </w:rPr>
        <w:t>, при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температуре</w:t>
      </w:r>
      <w:r w:rsidR="00BA702E" w:rsidRPr="00BA702E">
        <w:rPr>
          <w:sz w:val="28"/>
          <w:szCs w:val="28"/>
        </w:rPr>
        <w:t xml:space="preserve"> </w:t>
      </w:r>
      <w:r w:rsidR="00BB7062" w:rsidRPr="00BA702E">
        <w:rPr>
          <w:position w:val="-12"/>
          <w:sz w:val="28"/>
        </w:rPr>
        <w:object w:dxaOrig="1060" w:dyaOrig="380">
          <v:shape id="_x0000_i1211" type="#_x0000_t75" style="width:53.25pt;height:18.75pt" o:ole="">
            <v:imagedata r:id="rId374" o:title=""/>
          </v:shape>
          <o:OLEObject Type="Embed" ProgID="Equation.3" ShapeID="_x0000_i1211" DrawAspect="Content" ObjectID="_1472073335" r:id="rId375"/>
        </w:object>
      </w:r>
      <w:r w:rsidRPr="00BA702E">
        <w:rPr>
          <w:sz w:val="28"/>
          <w:szCs w:val="28"/>
        </w:rPr>
        <w:t>, определяют по формуле:</w:t>
      </w:r>
    </w:p>
    <w:p w:rsidR="00BA702E" w:rsidRDefault="003F2AE0" w:rsidP="009D2A1B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7062" w:rsidRPr="00BA702E">
        <w:rPr>
          <w:position w:val="-84"/>
          <w:sz w:val="28"/>
          <w:szCs w:val="28"/>
        </w:rPr>
        <w:object w:dxaOrig="9220" w:dyaOrig="1800">
          <v:shape id="_x0000_i1212" type="#_x0000_t75" style="width:438pt;height:89.25pt" o:ole="">
            <v:imagedata r:id="rId376" o:title=""/>
          </v:shape>
          <o:OLEObject Type="Embed" ProgID="Equation.3" ShapeID="_x0000_i1212" DrawAspect="Content" ObjectID="_1472073336" r:id="rId377"/>
        </w:object>
      </w:r>
    </w:p>
    <w:p w:rsidR="00F414F0" w:rsidRDefault="00586E0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24"/>
          <w:sz w:val="28"/>
        </w:rPr>
        <w:object w:dxaOrig="2620" w:dyaOrig="620">
          <v:shape id="_x0000_i1213" type="#_x0000_t75" style="width:131.25pt;height:30.75pt" o:ole="">
            <v:imagedata r:id="rId378" o:title=""/>
          </v:shape>
          <o:OLEObject Type="Embed" ProgID="Equation.DSMT4" ShapeID="_x0000_i1213" DrawAspect="Content" ObjectID="_1472073337" r:id="rId379"/>
        </w:object>
      </w:r>
      <w:r w:rsidRPr="00BA702E">
        <w:rPr>
          <w:sz w:val="28"/>
          <w:szCs w:val="28"/>
        </w:rPr>
        <w:t xml:space="preserve">, </w:t>
      </w:r>
      <w:r w:rsidR="00BB7062" w:rsidRPr="00BA702E">
        <w:rPr>
          <w:position w:val="-24"/>
          <w:sz w:val="28"/>
        </w:rPr>
        <w:object w:dxaOrig="2500" w:dyaOrig="620">
          <v:shape id="_x0000_i1214" type="#_x0000_t75" style="width:125.25pt;height:30.75pt" o:ole="">
            <v:imagedata r:id="rId380" o:title=""/>
          </v:shape>
          <o:OLEObject Type="Embed" ProgID="Equation.DSMT4" ShapeID="_x0000_i1214" DrawAspect="Content" ObjectID="_1472073338" r:id="rId381"/>
        </w:object>
      </w:r>
      <w:r w:rsidRPr="00BA702E">
        <w:rPr>
          <w:sz w:val="28"/>
          <w:szCs w:val="28"/>
        </w:rPr>
        <w:t xml:space="preserve"> , </w:t>
      </w:r>
      <w:r w:rsidR="00BB7062" w:rsidRPr="00BA702E">
        <w:rPr>
          <w:position w:val="-24"/>
          <w:sz w:val="28"/>
        </w:rPr>
        <w:object w:dxaOrig="2439" w:dyaOrig="620">
          <v:shape id="_x0000_i1215" type="#_x0000_t75" style="width:122.25pt;height:30.75pt" o:ole="">
            <v:imagedata r:id="rId382" o:title=""/>
          </v:shape>
          <o:OLEObject Type="Embed" ProgID="Equation.DSMT4" ShapeID="_x0000_i1215" DrawAspect="Content" ObjectID="_1472073339" r:id="rId383"/>
        </w:object>
      </w:r>
      <w:r w:rsidRPr="00BA702E">
        <w:rPr>
          <w:sz w:val="28"/>
          <w:szCs w:val="28"/>
        </w:rPr>
        <w:t xml:space="preserve"> ,</w:t>
      </w:r>
      <w:r w:rsidRPr="00BA702E">
        <w:rPr>
          <w:sz w:val="28"/>
        </w:rPr>
        <w:t xml:space="preserve"> </w:t>
      </w:r>
      <w:r w:rsidR="00BB7062" w:rsidRPr="00BA702E">
        <w:rPr>
          <w:position w:val="-24"/>
          <w:sz w:val="28"/>
        </w:rPr>
        <w:object w:dxaOrig="2760" w:dyaOrig="620">
          <v:shape id="_x0000_i1216" type="#_x0000_t75" style="width:138pt;height:30.75pt" o:ole="">
            <v:imagedata r:id="rId384" o:title=""/>
          </v:shape>
          <o:OLEObject Type="Embed" ProgID="Equation.DSMT4" ShapeID="_x0000_i1216" DrawAspect="Content" ObjectID="_1472073340" r:id="rId385"/>
        </w:objec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, </w:t>
      </w:r>
      <w:r w:rsidR="00BB7062" w:rsidRPr="00BA702E">
        <w:rPr>
          <w:position w:val="-24"/>
          <w:sz w:val="28"/>
        </w:rPr>
        <w:object w:dxaOrig="2700" w:dyaOrig="620">
          <v:shape id="_x0000_i1217" type="#_x0000_t75" style="width:135pt;height:30.75pt" o:ole="">
            <v:imagedata r:id="rId386" o:title=""/>
          </v:shape>
          <o:OLEObject Type="Embed" ProgID="Equation.DSMT4" ShapeID="_x0000_i1217" DrawAspect="Content" ObjectID="_1472073341" r:id="rId387"/>
        </w:objec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, </w:t>
      </w:r>
      <w:r w:rsidR="00BB7062" w:rsidRPr="00BA702E">
        <w:rPr>
          <w:position w:val="-24"/>
          <w:sz w:val="28"/>
        </w:rPr>
        <w:object w:dxaOrig="2420" w:dyaOrig="620">
          <v:shape id="_x0000_i1218" type="#_x0000_t75" style="width:120.75pt;height:30.75pt" o:ole="">
            <v:imagedata r:id="rId388" o:title=""/>
          </v:shape>
          <o:OLEObject Type="Embed" ProgID="Equation.DSMT4" ShapeID="_x0000_i1218" DrawAspect="Content" ObjectID="_1472073342" r:id="rId389"/>
        </w:objec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,</w:t>
      </w:r>
      <w:r w:rsidRPr="00BA702E">
        <w:rPr>
          <w:sz w:val="28"/>
        </w:rPr>
        <w:t xml:space="preserve"> </w:t>
      </w:r>
      <w:r w:rsidR="00BB7062" w:rsidRPr="00BA702E">
        <w:rPr>
          <w:position w:val="-24"/>
          <w:sz w:val="28"/>
        </w:rPr>
        <w:object w:dxaOrig="2460" w:dyaOrig="620">
          <v:shape id="_x0000_i1219" type="#_x0000_t75" style="width:123pt;height:30.75pt" o:ole="">
            <v:imagedata r:id="rId390" o:title=""/>
          </v:shape>
          <o:OLEObject Type="Embed" ProgID="Equation.DSMT4" ShapeID="_x0000_i1219" DrawAspect="Content" ObjectID="_1472073343" r:id="rId391"/>
        </w:objec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, </w:t>
      </w:r>
      <w:r w:rsidR="00BB7062" w:rsidRPr="00BA702E">
        <w:rPr>
          <w:position w:val="-24"/>
          <w:sz w:val="28"/>
        </w:rPr>
        <w:object w:dxaOrig="2320" w:dyaOrig="620">
          <v:shape id="_x0000_i1220" type="#_x0000_t75" style="width:116.25pt;height:30.75pt" o:ole="">
            <v:imagedata r:id="rId392" o:title=""/>
          </v:shape>
          <o:OLEObject Type="Embed" ProgID="Equation.DSMT4" ShapeID="_x0000_i1220" DrawAspect="Content" ObjectID="_1472073344" r:id="rId393"/>
        </w:object>
      </w:r>
      <w:r w:rsidR="00BA702E" w:rsidRPr="00BA702E">
        <w:rPr>
          <w:sz w:val="28"/>
          <w:szCs w:val="28"/>
        </w:rPr>
        <w:t xml:space="preserve"> </w:t>
      </w:r>
    </w:p>
    <w:p w:rsid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86E04" w:rsidRPr="00BA702E" w:rsidRDefault="00586E0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-удельные теплоемкости соответствующих компонентов </w:t>
      </w:r>
      <w:r w:rsidR="00BB7062" w:rsidRPr="00BA702E">
        <w:rPr>
          <w:position w:val="-6"/>
          <w:sz w:val="28"/>
        </w:rPr>
        <w:object w:dxaOrig="460" w:dyaOrig="300">
          <v:shape id="_x0000_i1221" type="#_x0000_t75" style="width:23.25pt;height:15pt" o:ole="">
            <v:imagedata r:id="rId354" o:title=""/>
          </v:shape>
          <o:OLEObject Type="Embed" ProgID="Equation.DSMT4" ShapeID="_x0000_i1221" DrawAspect="Content" ObjectID="_1472073345" r:id="rId394"/>
        </w:object>
      </w:r>
      <w:r w:rsidRPr="00BA702E">
        <w:rPr>
          <w:sz w:val="28"/>
          <w:szCs w:val="28"/>
        </w:rPr>
        <w:t>,</w:t>
      </w:r>
      <w:r w:rsidR="00BA702E" w:rsidRPr="00BA702E">
        <w:rPr>
          <w:sz w:val="28"/>
          <w:szCs w:val="28"/>
        </w:rPr>
        <w:t xml:space="preserve"> </w:t>
      </w:r>
      <w:r w:rsidR="00BB7062" w:rsidRPr="00BA702E">
        <w:rPr>
          <w:position w:val="-10"/>
          <w:sz w:val="28"/>
        </w:rPr>
        <w:object w:dxaOrig="420" w:dyaOrig="320">
          <v:shape id="_x0000_i1222" type="#_x0000_t75" style="width:21pt;height:15.75pt" o:ole="">
            <v:imagedata r:id="rId356" o:title=""/>
          </v:shape>
          <o:OLEObject Type="Embed" ProgID="Equation.DSMT4" ShapeID="_x0000_i1222" DrawAspect="Content" ObjectID="_1472073346" r:id="rId395"/>
        </w:object>
      </w:r>
      <w:r w:rsidRPr="00BA702E">
        <w:rPr>
          <w:sz w:val="28"/>
          <w:szCs w:val="28"/>
        </w:rPr>
        <w:t xml:space="preserve">, </w:t>
      </w:r>
      <w:r w:rsidR="00BB7062" w:rsidRPr="00BA702E">
        <w:rPr>
          <w:position w:val="-10"/>
          <w:sz w:val="28"/>
        </w:rPr>
        <w:object w:dxaOrig="580" w:dyaOrig="320">
          <v:shape id="_x0000_i1223" type="#_x0000_t75" style="width:29.25pt;height:15.75pt" o:ole="">
            <v:imagedata r:id="rId358" o:title=""/>
          </v:shape>
          <o:OLEObject Type="Embed" ProgID="Equation.DSMT4" ShapeID="_x0000_i1223" DrawAspect="Content" ObjectID="_1472073347" r:id="rId396"/>
        </w:object>
      </w:r>
      <w:r w:rsidRPr="00BA702E">
        <w:rPr>
          <w:sz w:val="28"/>
          <w:szCs w:val="28"/>
        </w:rPr>
        <w:t xml:space="preserve">, </w:t>
      </w:r>
      <w:r w:rsidR="00BB7062" w:rsidRPr="00BA702E">
        <w:rPr>
          <w:position w:val="-10"/>
          <w:sz w:val="28"/>
        </w:rPr>
        <w:object w:dxaOrig="740" w:dyaOrig="320">
          <v:shape id="_x0000_i1224" type="#_x0000_t75" style="width:36.75pt;height:15.75pt" o:ole="">
            <v:imagedata r:id="rId360" o:title=""/>
          </v:shape>
          <o:OLEObject Type="Embed" ProgID="Equation.DSMT4" ShapeID="_x0000_i1224" DrawAspect="Content" ObjectID="_1472073348" r:id="rId397"/>
        </w:object>
      </w:r>
      <w:r w:rsidRPr="00BA702E">
        <w:rPr>
          <w:sz w:val="28"/>
          <w:szCs w:val="28"/>
        </w:rPr>
        <w:t xml:space="preserve">, </w:t>
      </w:r>
      <w:r w:rsidR="00BB7062" w:rsidRPr="00BA702E">
        <w:rPr>
          <w:position w:val="-10"/>
          <w:sz w:val="28"/>
        </w:rPr>
        <w:object w:dxaOrig="560" w:dyaOrig="340">
          <v:shape id="_x0000_i1225" type="#_x0000_t75" style="width:27.75pt;height:17.25pt" o:ole="">
            <v:imagedata r:id="rId362" o:title=""/>
          </v:shape>
          <o:OLEObject Type="Embed" ProgID="Equation.DSMT4" ShapeID="_x0000_i1225" DrawAspect="Content" ObjectID="_1472073349" r:id="rId398"/>
        </w:object>
      </w:r>
      <w:r w:rsidRPr="00BA702E">
        <w:rPr>
          <w:sz w:val="28"/>
          <w:szCs w:val="28"/>
        </w:rPr>
        <w:t xml:space="preserve">, </w:t>
      </w:r>
      <w:r w:rsidR="00BB7062" w:rsidRPr="00BA702E">
        <w:rPr>
          <w:position w:val="-10"/>
          <w:sz w:val="28"/>
        </w:rPr>
        <w:object w:dxaOrig="560" w:dyaOrig="320">
          <v:shape id="_x0000_i1226" type="#_x0000_t75" style="width:27.75pt;height:15.75pt" o:ole="">
            <v:imagedata r:id="rId364" o:title=""/>
          </v:shape>
          <o:OLEObject Type="Embed" ProgID="Equation.DSMT4" ShapeID="_x0000_i1226" DrawAspect="Content" ObjectID="_1472073350" r:id="rId399"/>
        </w:object>
      </w:r>
      <w:r w:rsidRPr="00BA702E">
        <w:rPr>
          <w:sz w:val="28"/>
          <w:szCs w:val="28"/>
        </w:rPr>
        <w:t>,</w:t>
      </w:r>
      <w:r w:rsidRPr="00BA702E">
        <w:rPr>
          <w:sz w:val="28"/>
        </w:rPr>
        <w:t xml:space="preserve"> </w:t>
      </w:r>
      <w:r w:rsidR="00BB7062" w:rsidRPr="00BA702E">
        <w:rPr>
          <w:position w:val="-10"/>
          <w:sz w:val="28"/>
        </w:rPr>
        <w:object w:dxaOrig="400" w:dyaOrig="320">
          <v:shape id="_x0000_i1227" type="#_x0000_t75" style="width:17.25pt;height:15.75pt" o:ole="">
            <v:imagedata r:id="rId366" o:title=""/>
          </v:shape>
          <o:OLEObject Type="Embed" ProgID="Equation.DSMT4" ShapeID="_x0000_i1227" DrawAspect="Content" ObjectID="_1472073351" r:id="rId400"/>
        </w:object>
      </w:r>
      <w:r w:rsidRPr="00BA702E">
        <w:rPr>
          <w:sz w:val="28"/>
          <w:szCs w:val="28"/>
        </w:rPr>
        <w:t>,</w:t>
      </w:r>
      <w:r w:rsidRPr="00BA702E">
        <w:rPr>
          <w:sz w:val="28"/>
        </w:rPr>
        <w:t xml:space="preserve"> </w:t>
      </w:r>
      <w:r w:rsidR="00BB7062" w:rsidRPr="00BA702E">
        <w:rPr>
          <w:position w:val="-10"/>
          <w:sz w:val="28"/>
        </w:rPr>
        <w:object w:dxaOrig="360" w:dyaOrig="320">
          <v:shape id="_x0000_i1228" type="#_x0000_t75" style="width:18pt;height:15.75pt" o:ole="">
            <v:imagedata r:id="rId368" o:title=""/>
          </v:shape>
          <o:OLEObject Type="Embed" ProgID="Equation.DSMT4" ShapeID="_x0000_i1228" DrawAspect="Content" ObjectID="_1472073352" r:id="rId401"/>
        </w:object>
      </w:r>
      <w:r w:rsidRPr="00BA702E">
        <w:rPr>
          <w:sz w:val="28"/>
          <w:szCs w:val="28"/>
        </w:rPr>
        <w:t>,</w:t>
      </w:r>
      <w:r w:rsidRPr="00BA702E">
        <w:rPr>
          <w:sz w:val="28"/>
        </w:rPr>
        <w:t>.</w:t>
      </w:r>
      <w:r w:rsidRPr="00BA702E">
        <w:rPr>
          <w:sz w:val="28"/>
          <w:szCs w:val="28"/>
        </w:rPr>
        <w:t xml:space="preserve"> [1, стр.19].</w:t>
      </w:r>
    </w:p>
    <w:p w:rsidR="00BA702E" w:rsidRDefault="00586E0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Энтальпия горячего воздуха на выходе из ВП вычисляется:</w: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6E04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0"/>
          <w:sz w:val="28"/>
        </w:rPr>
        <w:object w:dxaOrig="2060" w:dyaOrig="380">
          <v:shape id="_x0000_i1229" type="#_x0000_t75" style="width:102.75pt;height:18.75pt" o:ole="">
            <v:imagedata r:id="rId402" o:title=""/>
          </v:shape>
          <o:OLEObject Type="Embed" ProgID="Equation.DSMT4" ShapeID="_x0000_i1229" DrawAspect="Content" ObjectID="_1472073353" r:id="rId403"/>
        </w:object>
      </w:r>
      <w:r w:rsidR="00586E04" w:rsidRPr="00BA702E">
        <w:rPr>
          <w:sz w:val="28"/>
          <w:szCs w:val="28"/>
        </w:rPr>
        <w:t>,</w:t>
      </w:r>
    </w:p>
    <w:p w:rsidR="00F414F0" w:rsidRDefault="00586E0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24"/>
          <w:sz w:val="28"/>
        </w:rPr>
        <w:object w:dxaOrig="2640" w:dyaOrig="620">
          <v:shape id="_x0000_i1230" type="#_x0000_t75" style="width:132pt;height:30.75pt" o:ole="">
            <v:imagedata r:id="rId404" o:title=""/>
          </v:shape>
          <o:OLEObject Type="Embed" ProgID="Equation.DSMT4" ShapeID="_x0000_i1230" DrawAspect="Content" ObjectID="_1472073354" r:id="rId405"/>
        </w:object>
      </w:r>
    </w:p>
    <w:p w:rsid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A702E" w:rsidRDefault="00586E04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-</w:t>
      </w:r>
      <w:r w:rsidR="00F414F0" w:rsidRPr="00F414F0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удельная теплоемкость горячего воздуха на выходе из ВП, [1, стр.19].</w: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0"/>
          <w:sz w:val="28"/>
          <w:szCs w:val="28"/>
        </w:rPr>
        <w:object w:dxaOrig="5660" w:dyaOrig="540">
          <v:shape id="_x0000_i1231" type="#_x0000_t75" style="width:282.75pt;height:27pt" o:ole="">
            <v:imagedata r:id="rId406" o:title=""/>
          </v:shape>
          <o:OLEObject Type="Embed" ProgID="Equation.3" ShapeID="_x0000_i1231" DrawAspect="Content" ObjectID="_1472073355" r:id="rId407"/>
        </w:objec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A1E6E" w:rsidRDefault="00CA1E6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Энтальпия горячего воздуха на выходе из ЗРО вычисляется по формуле:</w: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A1E6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0"/>
          <w:sz w:val="28"/>
        </w:rPr>
        <w:object w:dxaOrig="2260" w:dyaOrig="380">
          <v:shape id="_x0000_i1232" type="#_x0000_t75" style="width:113.25pt;height:18.75pt" o:ole="">
            <v:imagedata r:id="rId408" o:title=""/>
          </v:shape>
          <o:OLEObject Type="Embed" ProgID="Equation.DSMT4" ShapeID="_x0000_i1232" DrawAspect="Content" ObjectID="_1472073356" r:id="rId409"/>
        </w:object>
      </w:r>
      <w:r w:rsidR="00CA1E6E" w:rsidRPr="00BA702E">
        <w:rPr>
          <w:sz w:val="28"/>
          <w:szCs w:val="28"/>
        </w:rPr>
        <w:t>,</w:t>
      </w:r>
    </w:p>
    <w:p w:rsidR="00F414F0" w:rsidRDefault="00CA1E6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0"/>
          <w:sz w:val="28"/>
        </w:rPr>
        <w:object w:dxaOrig="1520" w:dyaOrig="380">
          <v:shape id="_x0000_i1233" type="#_x0000_t75" style="width:75.75pt;height:18.75pt" o:ole="">
            <v:imagedata r:id="rId410" o:title=""/>
          </v:shape>
          <o:OLEObject Type="Embed" ProgID="Equation.DSMT4" ShapeID="_x0000_i1233" DrawAspect="Content" ObjectID="_1472073357" r:id="rId411"/>
        </w:object>
      </w:r>
      <w:r w:rsidR="00BB7062" w:rsidRPr="00BA702E">
        <w:rPr>
          <w:position w:val="-24"/>
          <w:sz w:val="28"/>
        </w:rPr>
        <w:object w:dxaOrig="1219" w:dyaOrig="620">
          <v:shape id="_x0000_i1234" type="#_x0000_t75" style="width:60.75pt;height:30.75pt" o:ole="">
            <v:imagedata r:id="rId412" o:title=""/>
          </v:shape>
          <o:OLEObject Type="Embed" ProgID="Equation.DSMT4" ShapeID="_x0000_i1234" DrawAspect="Content" ObjectID="_1472073358" r:id="rId413"/>
        </w:object>
      </w:r>
    </w:p>
    <w:p w:rsid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04D4A" w:rsidRDefault="00CA1E6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- удельная теплоемкость горячего воздуха на выходе из ЗРО</w:t>
      </w:r>
    </w:p>
    <w:p w:rsid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7062" w:rsidRPr="00BA702E">
        <w:rPr>
          <w:position w:val="-20"/>
          <w:sz w:val="28"/>
          <w:szCs w:val="28"/>
        </w:rPr>
        <w:object w:dxaOrig="6240" w:dyaOrig="540">
          <v:shape id="_x0000_i1235" type="#_x0000_t75" style="width:312pt;height:27pt" o:ole="">
            <v:imagedata r:id="rId414" o:title=""/>
          </v:shape>
          <o:OLEObject Type="Embed" ProgID="Equation.3" ShapeID="_x0000_i1235" DrawAspect="Content" ObjectID="_1472073359" r:id="rId415"/>
        </w:objec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A1E6E" w:rsidRDefault="00CA1E6E" w:rsidP="00BA702E">
      <w:pPr>
        <w:widowControl w:val="0"/>
        <w:tabs>
          <w:tab w:val="center" w:pos="507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Э</w:t>
      </w:r>
      <w:r w:rsidR="00204D4A">
        <w:rPr>
          <w:sz w:val="28"/>
          <w:szCs w:val="28"/>
        </w:rPr>
        <w:t>нтальпия отходящего газа из ЗО:</w:t>
      </w:r>
    </w:p>
    <w:p w:rsidR="00204D4A" w:rsidRPr="00BA702E" w:rsidRDefault="00204D4A" w:rsidP="00BA702E">
      <w:pPr>
        <w:widowControl w:val="0"/>
        <w:tabs>
          <w:tab w:val="center" w:pos="507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A1E6E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</w:rPr>
        <w:object w:dxaOrig="6360" w:dyaOrig="420">
          <v:shape id="_x0000_i1236" type="#_x0000_t75" style="width:318pt;height:21pt" o:ole="">
            <v:imagedata r:id="rId416" o:title=""/>
          </v:shape>
          <o:OLEObject Type="Embed" ProgID="Equation.DSMT4" ShapeID="_x0000_i1236" DrawAspect="Content" ObjectID="_1472073360" r:id="rId417"/>
        </w:object>
      </w: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44"/>
          <w:sz w:val="28"/>
          <w:szCs w:val="28"/>
        </w:rPr>
        <w:object w:dxaOrig="8160" w:dyaOrig="999">
          <v:shape id="_x0000_i1237" type="#_x0000_t75" style="width:408pt;height:50.25pt" o:ole="">
            <v:imagedata r:id="rId418" o:title=""/>
          </v:shape>
          <o:OLEObject Type="Embed" ProgID="Equation.3" ShapeID="_x0000_i1237" DrawAspect="Content" ObjectID="_1472073361" r:id="rId419"/>
        </w:objec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A1E6E" w:rsidRDefault="00CA1E6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Тогда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видимый удельный расход топлива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равен:</w: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54"/>
          <w:sz w:val="28"/>
          <w:szCs w:val="28"/>
        </w:rPr>
        <w:object w:dxaOrig="7960" w:dyaOrig="1200">
          <v:shape id="_x0000_i1238" type="#_x0000_t75" style="width:370.5pt;height:55.5pt" o:ole="">
            <v:imagedata r:id="rId420" o:title=""/>
          </v:shape>
          <o:OLEObject Type="Embed" ProgID="Equation.3" ShapeID="_x0000_i1238" DrawAspect="Content" ObjectID="_1472073362" r:id="rId421"/>
        </w:objec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CA1E6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Расход топлива </w:t>
      </w:r>
      <w:r w:rsidR="00F414F0" w:rsidRPr="00BA702E">
        <w:rPr>
          <w:position w:val="-10"/>
          <w:sz w:val="28"/>
          <w:szCs w:val="28"/>
        </w:rPr>
        <w:object w:dxaOrig="300" w:dyaOrig="320">
          <v:shape id="_x0000_i1239" type="#_x0000_t75" style="width:23.25pt;height:18pt" o:ole="">
            <v:imagedata r:id="rId422" o:title=""/>
          </v:shape>
          <o:OLEObject Type="Embed" ProgID="Equation.DSMT4" ShapeID="_x0000_i1239" DrawAspect="Content" ObjectID="_1472073363" r:id="rId423"/>
        </w:object>
      </w:r>
      <w:r w:rsidR="00BB7062" w:rsidRPr="00BA702E">
        <w:rPr>
          <w:position w:val="-6"/>
          <w:sz w:val="28"/>
        </w:rPr>
        <w:object w:dxaOrig="639" w:dyaOrig="320">
          <v:shape id="_x0000_i1240" type="#_x0000_t75" style="width:31.5pt;height:20.25pt" o:ole="">
            <v:imagedata r:id="rId424" o:title=""/>
          </v:shape>
          <o:OLEObject Type="Embed" ProgID="Equation.DSMT4" ShapeID="_x0000_i1240" DrawAspect="Content" ObjectID="_1472073364" r:id="rId425"/>
        </w:object>
      </w:r>
      <w:r w:rsidRPr="00BA702E">
        <w:rPr>
          <w:sz w:val="28"/>
          <w:szCs w:val="28"/>
        </w:rPr>
        <w:t xml:space="preserve"> определяем по формуле:</w: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6"/>
          <w:sz w:val="28"/>
          <w:szCs w:val="28"/>
        </w:rPr>
        <w:object w:dxaOrig="900" w:dyaOrig="279">
          <v:shape id="_x0000_i1241" type="#_x0000_t75" style="width:45.75pt;height:15pt" o:ole="">
            <v:imagedata r:id="rId426" o:title=""/>
          </v:shape>
          <o:OLEObject Type="Embed" ProgID="Equation.DSMT4" ShapeID="_x0000_i1241" DrawAspect="Content" ObjectID="_1472073365" r:id="rId427"/>
        </w:object>
      </w:r>
      <w:r w:rsidR="00CA1E6E" w:rsidRPr="00BA702E">
        <w:rPr>
          <w:sz w:val="28"/>
          <w:szCs w:val="28"/>
        </w:rPr>
        <w:t>,</w:t>
      </w:r>
    </w:p>
    <w:p w:rsidR="00F414F0" w:rsidRPr="00F414F0" w:rsidRDefault="00CA1E6E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702E">
        <w:rPr>
          <w:sz w:val="28"/>
          <w:szCs w:val="28"/>
        </w:rPr>
        <w:t>где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Р=1,5 </w:t>
      </w:r>
      <w:r w:rsidR="00BB7062" w:rsidRPr="00BA702E">
        <w:rPr>
          <w:position w:val="-6"/>
          <w:sz w:val="28"/>
        </w:rPr>
        <w:object w:dxaOrig="1180" w:dyaOrig="300">
          <v:shape id="_x0000_i1242" type="#_x0000_t75" style="width:59.25pt;height:15pt" o:ole="">
            <v:imagedata r:id="rId428" o:title=""/>
          </v:shape>
          <o:OLEObject Type="Embed" ProgID="Equation.DSMT4" ShapeID="_x0000_i1242" DrawAspect="Content" ObjectID="_1472073366" r:id="rId429"/>
        </w:object>
      </w:r>
    </w:p>
    <w:p w:rsidR="00F414F0" w:rsidRP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702E" w:rsidRDefault="00CA1E6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- производительность шахтной известково-обжигательной печи (исходные данные).</w: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702E">
        <w:rPr>
          <w:position w:val="-10"/>
          <w:sz w:val="28"/>
          <w:szCs w:val="28"/>
        </w:rPr>
        <w:object w:dxaOrig="3600" w:dyaOrig="320">
          <v:shape id="_x0000_i1243" type="#_x0000_t75" style="width:180pt;height:15.75pt" o:ole="">
            <v:imagedata r:id="rId430" o:title=""/>
          </v:shape>
          <o:OLEObject Type="Embed" ProgID="Equation.3" ShapeID="_x0000_i1243" DrawAspect="Content" ObjectID="_1472073367" r:id="rId431"/>
        </w:object>
      </w:r>
      <w:r w:rsidRPr="00BA702E">
        <w:rPr>
          <w:position w:val="-6"/>
          <w:sz w:val="28"/>
        </w:rPr>
        <w:object w:dxaOrig="639" w:dyaOrig="320">
          <v:shape id="_x0000_i1244" type="#_x0000_t75" style="width:31.5pt;height:20.25pt" o:ole="">
            <v:imagedata r:id="rId424" o:title=""/>
          </v:shape>
          <o:OLEObject Type="Embed" ProgID="Equation.DSMT4" ShapeID="_x0000_i1244" DrawAspect="Content" ObjectID="_1472073368" r:id="rId432"/>
        </w:objec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A1E6E" w:rsidRDefault="00CA1E6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Определяем энтальпию технол</w:t>
      </w:r>
      <w:r w:rsidR="00204D4A">
        <w:rPr>
          <w:sz w:val="28"/>
          <w:szCs w:val="28"/>
        </w:rPr>
        <w:t>огического сырья при входе в ЭЗ</w:t>
      </w:r>
      <w:r w:rsidRPr="00BA702E">
        <w:rPr>
          <w:sz w:val="28"/>
          <w:szCs w:val="28"/>
        </w:rPr>
        <w:t>:</w:t>
      </w:r>
    </w:p>
    <w:p w:rsidR="00204D4A" w:rsidRPr="00BA702E" w:rsidRDefault="00204D4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A1E6E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2180" w:dyaOrig="420">
          <v:shape id="_x0000_i1245" type="#_x0000_t75" style="width:94.5pt;height:18pt" o:ole="">
            <v:imagedata r:id="rId433" o:title=""/>
          </v:shape>
          <o:OLEObject Type="Embed" ProgID="Equation.DSMT4" ShapeID="_x0000_i1245" DrawAspect="Content" ObjectID="_1472073369" r:id="rId434"/>
        </w:object>
      </w:r>
      <w:r w:rsidR="00CA1E6E" w:rsidRPr="00BA702E">
        <w:rPr>
          <w:sz w:val="28"/>
          <w:szCs w:val="28"/>
        </w:rPr>
        <w:t>,</w:t>
      </w:r>
    </w:p>
    <w:p w:rsidR="00F414F0" w:rsidRPr="00F414F0" w:rsidRDefault="00CA1E6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F414F0" w:rsidRPr="00BA702E">
        <w:rPr>
          <w:position w:val="-12"/>
          <w:sz w:val="28"/>
        </w:rPr>
        <w:object w:dxaOrig="1320" w:dyaOrig="380">
          <v:shape id="_x0000_i1246" type="#_x0000_t75" style="width:58.5pt;height:16.5pt" o:ole="">
            <v:imagedata r:id="rId435" o:title=""/>
          </v:shape>
          <o:OLEObject Type="Embed" ProgID="Equation.DSMT4" ShapeID="_x0000_i1246" DrawAspect="Content" ObjectID="_1472073370" r:id="rId436"/>
        </w:object>
      </w:r>
      <w:r w:rsidR="00F414F0" w:rsidRPr="00BA702E">
        <w:rPr>
          <w:position w:val="-24"/>
          <w:sz w:val="28"/>
        </w:rPr>
        <w:object w:dxaOrig="1219" w:dyaOrig="620">
          <v:shape id="_x0000_i1247" type="#_x0000_t75" style="width:41.25pt;height:21pt" o:ole="">
            <v:imagedata r:id="rId437" o:title=""/>
          </v:shape>
          <o:OLEObject Type="Embed" ProgID="Equation.DSMT4" ShapeID="_x0000_i1247" DrawAspect="Content" ObjectID="_1472073371" r:id="rId438"/>
        </w:object>
      </w:r>
      <w:r w:rsidRPr="00BA702E">
        <w:rPr>
          <w:sz w:val="28"/>
          <w:szCs w:val="28"/>
        </w:rPr>
        <w:t xml:space="preserve"> </w:t>
      </w:r>
    </w:p>
    <w:p w:rsidR="00CA1E6E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14F0">
        <w:rPr>
          <w:sz w:val="28"/>
          <w:szCs w:val="28"/>
        </w:rPr>
        <w:br w:type="page"/>
      </w:r>
      <w:r w:rsidR="00CA1E6E" w:rsidRPr="00BA702E">
        <w:rPr>
          <w:sz w:val="28"/>
          <w:szCs w:val="28"/>
        </w:rPr>
        <w:t xml:space="preserve">– теплоемкость технологического сырья при температуре 20 </w:t>
      </w:r>
      <w:r w:rsidR="00BB7062" w:rsidRPr="00BA702E">
        <w:rPr>
          <w:position w:val="-6"/>
          <w:sz w:val="28"/>
          <w:szCs w:val="28"/>
        </w:rPr>
        <w:object w:dxaOrig="340" w:dyaOrig="279">
          <v:shape id="_x0000_i1248" type="#_x0000_t75" style="width:17.25pt;height:14.25pt" o:ole="">
            <v:imagedata r:id="rId439" o:title=""/>
          </v:shape>
          <o:OLEObject Type="Embed" ProgID="Equation.DSMT4" ShapeID="_x0000_i1248" DrawAspect="Content" ObjectID="_1472073372" r:id="rId440"/>
        </w:object>
      </w:r>
      <w:r w:rsidR="00CA1E6E" w:rsidRPr="00BA702E">
        <w:rPr>
          <w:sz w:val="28"/>
          <w:szCs w:val="28"/>
        </w:rPr>
        <w:t xml:space="preserve"> , [1, стр.19].</w:t>
      </w:r>
    </w:p>
    <w:p w:rsidR="00AA5545" w:rsidRPr="00BA702E" w:rsidRDefault="00AA55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5400" w:dyaOrig="520">
          <v:shape id="_x0000_i1249" type="#_x0000_t75" style="width:270pt;height:26.25pt" o:ole="">
            <v:imagedata r:id="rId441" o:title=""/>
          </v:shape>
          <o:OLEObject Type="Embed" ProgID="Equation.3" ShapeID="_x0000_i1249" DrawAspect="Content" ObjectID="_1472073373" r:id="rId442"/>
        </w:object>
      </w:r>
    </w:p>
    <w:p w:rsidR="00AA5545" w:rsidRPr="00BA702E" w:rsidRDefault="00AA55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746B" w:rsidRDefault="00B8746B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Определяем тепловой эффект эндотермических реакций и фазовых превращений в ЭЗ:</w:t>
      </w:r>
    </w:p>
    <w:p w:rsidR="00AA5545" w:rsidRPr="00BA702E" w:rsidRDefault="00AA55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746B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6"/>
          <w:sz w:val="28"/>
        </w:rPr>
        <w:object w:dxaOrig="5380" w:dyaOrig="460">
          <v:shape id="_x0000_i1250" type="#_x0000_t75" style="width:269.25pt;height:23.25pt" o:ole="">
            <v:imagedata r:id="rId443" o:title=""/>
          </v:shape>
          <o:OLEObject Type="Embed" ProgID="Equation.DSMT4" ShapeID="_x0000_i1250" DrawAspect="Content" ObjectID="_1472073374" r:id="rId444"/>
        </w:object>
      </w:r>
      <w:r w:rsidR="00B8746B" w:rsidRPr="00BA702E">
        <w:rPr>
          <w:sz w:val="28"/>
          <w:szCs w:val="28"/>
        </w:rPr>
        <w:t>, имеем:</w:t>
      </w:r>
    </w:p>
    <w:p w:rsidR="00691CB1" w:rsidRDefault="00BB7062" w:rsidP="00AA5545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BA702E">
        <w:rPr>
          <w:position w:val="-42"/>
          <w:sz w:val="28"/>
          <w:szCs w:val="28"/>
        </w:rPr>
        <w:object w:dxaOrig="8800" w:dyaOrig="960">
          <v:shape id="_x0000_i1251" type="#_x0000_t75" style="width:440.25pt;height:48pt" o:ole="">
            <v:imagedata r:id="rId445" o:title=""/>
          </v:shape>
          <o:OLEObject Type="Embed" ProgID="Equation.3" ShapeID="_x0000_i1251" DrawAspect="Content" ObjectID="_1472073375" r:id="rId446"/>
        </w:object>
      </w:r>
    </w:p>
    <w:p w:rsidR="00AA5545" w:rsidRPr="00BA702E" w:rsidRDefault="00AA5545" w:rsidP="00AA5545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746B" w:rsidRDefault="00B8746B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Определяем энтальпию отходящих из ЗО газов, </w:t>
      </w:r>
      <w:r w:rsidR="00BB7062" w:rsidRPr="00BA702E">
        <w:rPr>
          <w:position w:val="-14"/>
          <w:sz w:val="28"/>
          <w:szCs w:val="28"/>
        </w:rPr>
        <w:object w:dxaOrig="660" w:dyaOrig="520">
          <v:shape id="_x0000_i1252" type="#_x0000_t75" style="width:33pt;height:26.25pt" o:ole="">
            <v:imagedata r:id="rId447" o:title=""/>
          </v:shape>
          <o:OLEObject Type="Embed" ProgID="Equation.3" ShapeID="_x0000_i1252" DrawAspect="Content" ObjectID="_1472073376" r:id="rId448"/>
        </w:object>
      </w:r>
      <w:r w:rsidRPr="00BA702E">
        <w:rPr>
          <w:sz w:val="28"/>
          <w:szCs w:val="28"/>
        </w:rPr>
        <w:t>:</w:t>
      </w:r>
    </w:p>
    <w:p w:rsidR="00AA5545" w:rsidRPr="00BA702E" w:rsidRDefault="00AA55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746B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6"/>
          <w:sz w:val="28"/>
        </w:rPr>
        <w:object w:dxaOrig="7260" w:dyaOrig="440">
          <v:shape id="_x0000_i1253" type="#_x0000_t75" style="width:363pt;height:21.75pt" o:ole="">
            <v:imagedata r:id="rId449" o:title=""/>
          </v:shape>
          <o:OLEObject Type="Embed" ProgID="Equation.DSMT4" ShapeID="_x0000_i1253" DrawAspect="Content" ObjectID="_1472073377" r:id="rId450"/>
        </w:object>
      </w:r>
      <w:r w:rsidR="00B8746B" w:rsidRPr="00BA702E">
        <w:rPr>
          <w:sz w:val="28"/>
          <w:szCs w:val="28"/>
        </w:rPr>
        <w:t>,</w:t>
      </w:r>
    </w:p>
    <w:p w:rsidR="00F414F0" w:rsidRDefault="00B8746B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</w:rPr>
        <w:object w:dxaOrig="1380" w:dyaOrig="380">
          <v:shape id="_x0000_i1254" type="#_x0000_t75" style="width:69pt;height:18.75pt" o:ole="">
            <v:imagedata r:id="rId451" o:title=""/>
          </v:shape>
          <o:OLEObject Type="Embed" ProgID="Equation.DSMT4" ShapeID="_x0000_i1254" DrawAspect="Content" ObjectID="_1472073378" r:id="rId452"/>
        </w:object>
      </w:r>
      <w:r w:rsidR="00BB7062" w:rsidRPr="00BA702E">
        <w:rPr>
          <w:position w:val="-24"/>
          <w:sz w:val="28"/>
        </w:rPr>
        <w:object w:dxaOrig="1219" w:dyaOrig="620">
          <v:shape id="_x0000_i1255" type="#_x0000_t75" style="width:60.75pt;height:30.75pt" o:ole="">
            <v:imagedata r:id="rId453" o:title=""/>
          </v:shape>
          <o:OLEObject Type="Embed" ProgID="Equation.DSMT4" ShapeID="_x0000_i1255" DrawAspect="Content" ObjectID="_1472073379" r:id="rId454"/>
        </w:object>
      </w:r>
      <w:r w:rsidRPr="00BA702E">
        <w:rPr>
          <w:sz w:val="28"/>
          <w:szCs w:val="28"/>
        </w:rPr>
        <w:t xml:space="preserve"> </w:t>
      </w:r>
      <w:r w:rsidR="00BB7062" w:rsidRPr="00BA702E">
        <w:rPr>
          <w:position w:val="-14"/>
          <w:sz w:val="28"/>
        </w:rPr>
        <w:object w:dxaOrig="1219" w:dyaOrig="400">
          <v:shape id="_x0000_i1256" type="#_x0000_t75" style="width:60.75pt;height:20.25pt" o:ole="">
            <v:imagedata r:id="rId455" o:title=""/>
          </v:shape>
          <o:OLEObject Type="Embed" ProgID="Equation.DSMT4" ShapeID="_x0000_i1256" DrawAspect="Content" ObjectID="_1472073380" r:id="rId456"/>
        </w:object>
      </w:r>
      <w:r w:rsidR="00BB7062" w:rsidRPr="00BA702E">
        <w:rPr>
          <w:position w:val="-24"/>
          <w:sz w:val="28"/>
        </w:rPr>
        <w:object w:dxaOrig="1219" w:dyaOrig="620">
          <v:shape id="_x0000_i1257" type="#_x0000_t75" style="width:60.75pt;height:30.75pt" o:ole="">
            <v:imagedata r:id="rId457" o:title=""/>
          </v:shape>
          <o:OLEObject Type="Embed" ProgID="Equation.DSMT4" ShapeID="_x0000_i1257" DrawAspect="Content" ObjectID="_1472073381" r:id="rId458"/>
        </w:object>
      </w:r>
      <w:r w:rsidR="00BA702E" w:rsidRPr="00BA702E">
        <w:rPr>
          <w:sz w:val="28"/>
        </w:rPr>
        <w:t xml:space="preserve"> </w:t>
      </w:r>
      <w:r w:rsidR="00BB7062" w:rsidRPr="00BA702E">
        <w:rPr>
          <w:position w:val="-12"/>
          <w:sz w:val="28"/>
        </w:rPr>
        <w:object w:dxaOrig="1140" w:dyaOrig="380">
          <v:shape id="_x0000_i1258" type="#_x0000_t75" style="width:57pt;height:18.75pt" o:ole="">
            <v:imagedata r:id="rId459" o:title=""/>
          </v:shape>
          <o:OLEObject Type="Embed" ProgID="Equation.DSMT4" ShapeID="_x0000_i1258" DrawAspect="Content" ObjectID="_1472073382" r:id="rId460"/>
        </w:object>
      </w:r>
      <w:r w:rsidR="00BB7062" w:rsidRPr="00BA702E">
        <w:rPr>
          <w:position w:val="-24"/>
          <w:sz w:val="28"/>
        </w:rPr>
        <w:object w:dxaOrig="1219" w:dyaOrig="620">
          <v:shape id="_x0000_i1259" type="#_x0000_t75" style="width:60.75pt;height:30.75pt" o:ole="">
            <v:imagedata r:id="rId461" o:title=""/>
          </v:shape>
          <o:OLEObject Type="Embed" ProgID="Equation.DSMT4" ShapeID="_x0000_i1259" DrawAspect="Content" ObjectID="_1472073383" r:id="rId462"/>
        </w:object>
      </w:r>
      <w:r w:rsidRPr="00BA702E">
        <w:rPr>
          <w:sz w:val="28"/>
          <w:szCs w:val="28"/>
        </w:rPr>
        <w:t xml:space="preserve"> </w:t>
      </w:r>
      <w:r w:rsidR="00BB7062" w:rsidRPr="00BA702E">
        <w:rPr>
          <w:position w:val="-12"/>
          <w:sz w:val="28"/>
        </w:rPr>
        <w:object w:dxaOrig="1140" w:dyaOrig="380">
          <v:shape id="_x0000_i1260" type="#_x0000_t75" style="width:57pt;height:18.75pt" o:ole="">
            <v:imagedata r:id="rId463" o:title=""/>
          </v:shape>
          <o:OLEObject Type="Embed" ProgID="Equation.DSMT4" ShapeID="_x0000_i1260" DrawAspect="Content" ObjectID="_1472073384" r:id="rId464"/>
        </w:object>
      </w:r>
      <w:r w:rsidR="00BB7062" w:rsidRPr="00BA702E">
        <w:rPr>
          <w:position w:val="-24"/>
          <w:sz w:val="28"/>
        </w:rPr>
        <w:object w:dxaOrig="1219" w:dyaOrig="620">
          <v:shape id="_x0000_i1261" type="#_x0000_t75" style="width:60.75pt;height:30.75pt" o:ole="">
            <v:imagedata r:id="rId465" o:title=""/>
          </v:shape>
          <o:OLEObject Type="Embed" ProgID="Equation.DSMT4" ShapeID="_x0000_i1261" DrawAspect="Content" ObjectID="_1472073385" r:id="rId466"/>
        </w:object>
      </w:r>
      <w:r w:rsidRPr="00BA702E">
        <w:rPr>
          <w:sz w:val="28"/>
          <w:szCs w:val="28"/>
        </w:rPr>
        <w:t xml:space="preserve"> </w:t>
      </w:r>
      <w:r w:rsidR="00BB7062" w:rsidRPr="00BA702E">
        <w:rPr>
          <w:position w:val="-24"/>
          <w:sz w:val="28"/>
        </w:rPr>
        <w:object w:dxaOrig="1219" w:dyaOrig="620">
          <v:shape id="_x0000_i1262" type="#_x0000_t75" style="width:60.75pt;height:30.75pt" o:ole="">
            <v:imagedata r:id="rId467" o:title=""/>
          </v:shape>
          <o:OLEObject Type="Embed" ProgID="Equation.DSMT4" ShapeID="_x0000_i1262" DrawAspect="Content" ObjectID="_1472073386" r:id="rId468"/>
        </w:object>
      </w:r>
      <w:r w:rsidR="00BB7062" w:rsidRPr="00BA702E">
        <w:rPr>
          <w:position w:val="-14"/>
          <w:sz w:val="28"/>
        </w:rPr>
        <w:object w:dxaOrig="1280" w:dyaOrig="400">
          <v:shape id="_x0000_i1263" type="#_x0000_t75" style="width:63.75pt;height:20.25pt" o:ole="">
            <v:imagedata r:id="rId469" o:title=""/>
          </v:shape>
          <o:OLEObject Type="Embed" ProgID="Equation.DSMT4" ShapeID="_x0000_i1263" DrawAspect="Content" ObjectID="_1472073387" r:id="rId470"/>
        </w:object>
      </w:r>
    </w:p>
    <w:p w:rsid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8746B" w:rsidRDefault="00B8746B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- теплоемкость углекислого газа, водяных паров, азота, кислорода при температуре 947,4 </w:t>
      </w:r>
      <w:r w:rsidR="00BB7062" w:rsidRPr="00BA702E">
        <w:rPr>
          <w:position w:val="-6"/>
          <w:sz w:val="28"/>
          <w:szCs w:val="28"/>
        </w:rPr>
        <w:object w:dxaOrig="340" w:dyaOrig="279">
          <v:shape id="_x0000_i1264" type="#_x0000_t75" style="width:17.25pt;height:14.25pt" o:ole="">
            <v:imagedata r:id="rId471" o:title=""/>
          </v:shape>
          <o:OLEObject Type="Embed" ProgID="Equation.DSMT4" ShapeID="_x0000_i1264" DrawAspect="Content" ObjectID="_1472073388" r:id="rId472"/>
        </w:object>
      </w:r>
      <w:r w:rsidRPr="00BA702E">
        <w:rPr>
          <w:sz w:val="28"/>
          <w:szCs w:val="28"/>
        </w:rPr>
        <w:t>, [1, стр.19], следовательно</w:t>
      </w:r>
    </w:p>
    <w:p w:rsidR="00AA5545" w:rsidRPr="00BA702E" w:rsidRDefault="00AA55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BB7062" w:rsidP="00AA5545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BA702E">
        <w:rPr>
          <w:position w:val="-16"/>
          <w:sz w:val="28"/>
          <w:szCs w:val="28"/>
        </w:rPr>
        <w:object w:dxaOrig="7339" w:dyaOrig="420">
          <v:shape id="_x0000_i1265" type="#_x0000_t75" style="width:363pt;height:23.25pt" o:ole="">
            <v:imagedata r:id="rId473" o:title=""/>
          </v:shape>
          <o:OLEObject Type="Embed" ProgID="Equation.3" ShapeID="_x0000_i1265" DrawAspect="Content" ObjectID="_1472073389" r:id="rId474"/>
        </w:object>
      </w:r>
      <w:r w:rsidRPr="00BA702E">
        <w:rPr>
          <w:position w:val="-18"/>
          <w:sz w:val="28"/>
          <w:szCs w:val="28"/>
        </w:rPr>
        <w:object w:dxaOrig="9600" w:dyaOrig="520">
          <v:shape id="_x0000_i1266" type="#_x0000_t75" style="width:451.5pt;height:25.5pt" o:ole="">
            <v:imagedata r:id="rId475" o:title=""/>
          </v:shape>
          <o:OLEObject Type="Embed" ProgID="Equation.3" ShapeID="_x0000_i1266" DrawAspect="Content" ObjectID="_1472073390" r:id="rId476"/>
        </w:object>
      </w:r>
    </w:p>
    <w:p w:rsidR="00AA5545" w:rsidRPr="00BA702E" w:rsidRDefault="00AA5545" w:rsidP="00AA5545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91CB1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Определяем температуру отходящих газов:</w:t>
      </w:r>
    </w:p>
    <w:p w:rsidR="00AA5545" w:rsidRPr="00BA702E" w:rsidRDefault="00AA55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5545" w:rsidRDefault="00AA5545" w:rsidP="00AA5545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7062" w:rsidRPr="00BA702E">
        <w:rPr>
          <w:position w:val="-34"/>
          <w:sz w:val="28"/>
          <w:szCs w:val="28"/>
        </w:rPr>
        <w:object w:dxaOrig="9020" w:dyaOrig="760">
          <v:shape id="_x0000_i1267" type="#_x0000_t75" style="width:450.75pt;height:38.25pt" o:ole="">
            <v:imagedata r:id="rId477" o:title=""/>
          </v:shape>
          <o:OLEObject Type="Embed" ProgID="Equation.3" ShapeID="_x0000_i1267" DrawAspect="Content" ObjectID="_1472073391" r:id="rId478"/>
        </w:object>
      </w:r>
    </w:p>
    <w:p w:rsidR="00AA5545" w:rsidRDefault="00AA5545" w:rsidP="00AA5545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Pr="00BA702E" w:rsidRDefault="00691CB1" w:rsidP="00AA5545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Принимаем </w:t>
      </w:r>
      <w:r w:rsidR="00BB7062" w:rsidRPr="00BA702E">
        <w:rPr>
          <w:position w:val="-12"/>
          <w:sz w:val="28"/>
          <w:szCs w:val="28"/>
        </w:rPr>
        <w:object w:dxaOrig="1240" w:dyaOrig="380">
          <v:shape id="_x0000_i1268" type="#_x0000_t75" style="width:62.25pt;height:18.75pt" o:ole="">
            <v:imagedata r:id="rId479" o:title=""/>
          </v:shape>
          <o:OLEObject Type="Embed" ProgID="Equation.3" ShapeID="_x0000_i1268" DrawAspect="Content" ObjectID="_1472073392" r:id="rId480"/>
        </w:object>
      </w:r>
    </w:p>
    <w:p w:rsidR="005825D3" w:rsidRDefault="005825D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Удельная теплоемкость отходящих газов </w:t>
      </w:r>
      <w:r w:rsidR="00BB7062" w:rsidRPr="00BA702E">
        <w:rPr>
          <w:position w:val="-12"/>
          <w:sz w:val="28"/>
        </w:rPr>
        <w:object w:dxaOrig="400" w:dyaOrig="380">
          <v:shape id="_x0000_i1269" type="#_x0000_t75" style="width:20.25pt;height:18.75pt" o:ole="">
            <v:imagedata r:id="rId481" o:title=""/>
          </v:shape>
          <o:OLEObject Type="Embed" ProgID="Equation.DSMT4" ShapeID="_x0000_i1269" DrawAspect="Content" ObjectID="_1472073393" r:id="rId482"/>
        </w:object>
      </w:r>
      <w:r w:rsidRPr="00BA702E">
        <w:rPr>
          <w:sz w:val="28"/>
          <w:szCs w:val="28"/>
        </w:rPr>
        <w:t xml:space="preserve"> (3,стр.79), определяется по формуле:</w:t>
      </w:r>
    </w:p>
    <w:p w:rsidR="00AA5545" w:rsidRPr="00BA702E" w:rsidRDefault="00AA554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25D3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</w:rPr>
        <w:object w:dxaOrig="5840" w:dyaOrig="420">
          <v:shape id="_x0000_i1270" type="#_x0000_t75" style="width:291.75pt;height:21pt" o:ole="">
            <v:imagedata r:id="rId483" o:title=""/>
          </v:shape>
          <o:OLEObject Type="Embed" ProgID="Equation.DSMT4" ShapeID="_x0000_i1270" DrawAspect="Content" ObjectID="_1472073394" r:id="rId484"/>
        </w:object>
      </w:r>
      <w:r w:rsidR="005825D3" w:rsidRPr="00BA702E">
        <w:rPr>
          <w:sz w:val="28"/>
          <w:szCs w:val="28"/>
        </w:rPr>
        <w:t>, получаем:</w:t>
      </w:r>
    </w:p>
    <w:p w:rsidR="00691CB1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46"/>
          <w:sz w:val="28"/>
          <w:szCs w:val="28"/>
        </w:rPr>
        <w:object w:dxaOrig="8600" w:dyaOrig="1040">
          <v:shape id="_x0000_i1271" type="#_x0000_t75" style="width:429.75pt;height:51.75pt" o:ole="">
            <v:imagedata r:id="rId485" o:title=""/>
          </v:shape>
          <o:OLEObject Type="Embed" ProgID="Equation.3" ShapeID="_x0000_i1271" DrawAspect="Content" ObjectID="_1472073395" r:id="rId486"/>
        </w:object>
      </w:r>
    </w:p>
    <w:p w:rsidR="00691CB1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62"/>
          <w:sz w:val="28"/>
          <w:szCs w:val="28"/>
        </w:rPr>
        <w:object w:dxaOrig="5860" w:dyaOrig="1359">
          <v:shape id="_x0000_i1272" type="#_x0000_t75" style="width:293.25pt;height:68.25pt" o:ole="">
            <v:imagedata r:id="rId487" o:title=""/>
          </v:shape>
          <o:OLEObject Type="Embed" ProgID="Equation.3" ShapeID="_x0000_i1272" DrawAspect="Content" ObjectID="_1472073396" r:id="rId488"/>
        </w:object>
      </w:r>
      <w:r w:rsidR="00691CB1" w:rsidRPr="00BA702E">
        <w:rPr>
          <w:sz w:val="28"/>
          <w:szCs w:val="28"/>
        </w:rPr>
        <w:t>;</w:t>
      </w:r>
    </w:p>
    <w:p w:rsidR="0028379C" w:rsidRPr="00BA702E" w:rsidRDefault="0028379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Второе приближение: </w:t>
      </w:r>
      <w:r w:rsidR="00BB7062" w:rsidRPr="00BA702E">
        <w:rPr>
          <w:position w:val="-12"/>
          <w:sz w:val="28"/>
          <w:szCs w:val="28"/>
        </w:rPr>
        <w:object w:dxaOrig="1240" w:dyaOrig="380">
          <v:shape id="_x0000_i1273" type="#_x0000_t75" style="width:62.25pt;height:18.75pt" o:ole="">
            <v:imagedata r:id="rId489" o:title=""/>
          </v:shape>
          <o:OLEObject Type="Embed" ProgID="Equation.3" ShapeID="_x0000_i1273" DrawAspect="Content" ObjectID="_1472073397" r:id="rId490"/>
        </w:object>
      </w:r>
      <w:r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6"/>
          <w:sz w:val="28"/>
          <w:szCs w:val="28"/>
        </w:rPr>
        <w:object w:dxaOrig="2760" w:dyaOrig="600">
          <v:shape id="_x0000_i1274" type="#_x0000_t75" style="width:138pt;height:30pt" o:ole="">
            <v:imagedata r:id="rId491" o:title=""/>
          </v:shape>
          <o:OLEObject Type="Embed" ProgID="Equation.3" ShapeID="_x0000_i1274" DrawAspect="Content" ObjectID="_1472073398" r:id="rId492"/>
        </w:object>
      </w:r>
      <w:r w:rsidR="00691CB1" w:rsidRPr="00BA702E">
        <w:rPr>
          <w:sz w:val="28"/>
          <w:szCs w:val="28"/>
        </w:rPr>
        <w:t>;</w:t>
      </w:r>
    </w:p>
    <w:p w:rsidR="00691CB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1380" w:dyaOrig="380">
          <v:shape id="_x0000_i1275" type="#_x0000_t75" style="width:69pt;height:18.75pt" o:ole="">
            <v:imagedata r:id="rId493" o:title=""/>
          </v:shape>
          <o:OLEObject Type="Embed" ProgID="Equation.3" ShapeID="_x0000_i1275" DrawAspect="Content" ObjectID="_1472073399" r:id="rId494"/>
        </w:object>
      </w:r>
      <w:r w:rsidR="00691CB1"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Третье приближение: </w:t>
      </w:r>
      <w:r w:rsidR="00BB7062" w:rsidRPr="00BA702E">
        <w:rPr>
          <w:position w:val="-12"/>
          <w:sz w:val="28"/>
          <w:szCs w:val="28"/>
        </w:rPr>
        <w:object w:dxaOrig="1260" w:dyaOrig="380">
          <v:shape id="_x0000_i1276" type="#_x0000_t75" style="width:63pt;height:18.75pt" o:ole="">
            <v:imagedata r:id="rId495" o:title=""/>
          </v:shape>
          <o:OLEObject Type="Embed" ProgID="Equation.3" ShapeID="_x0000_i1276" DrawAspect="Content" ObjectID="_1472073400" r:id="rId496"/>
        </w:object>
      </w:r>
      <w:r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6"/>
          <w:sz w:val="28"/>
          <w:szCs w:val="28"/>
        </w:rPr>
        <w:object w:dxaOrig="2880" w:dyaOrig="600">
          <v:shape id="_x0000_i1277" type="#_x0000_t75" style="width:2in;height:30pt" o:ole="">
            <v:imagedata r:id="rId497" o:title=""/>
          </v:shape>
          <o:OLEObject Type="Embed" ProgID="Equation.3" ShapeID="_x0000_i1277" DrawAspect="Content" ObjectID="_1472073401" r:id="rId498"/>
        </w:object>
      </w:r>
      <w:r w:rsidR="00691CB1" w:rsidRPr="00BA702E">
        <w:rPr>
          <w:sz w:val="28"/>
          <w:szCs w:val="28"/>
        </w:rPr>
        <w:t>;</w:t>
      </w:r>
    </w:p>
    <w:p w:rsidR="00691CB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1260" w:dyaOrig="380">
          <v:shape id="_x0000_i1278" type="#_x0000_t75" style="width:63pt;height:18.75pt" o:ole="">
            <v:imagedata r:id="rId499" o:title=""/>
          </v:shape>
          <o:OLEObject Type="Embed" ProgID="Equation.3" ShapeID="_x0000_i1278" DrawAspect="Content" ObjectID="_1472073402" r:id="rId500"/>
        </w:object>
      </w:r>
      <w:r w:rsidR="00691CB1"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25D3" w:rsidRPr="00BA702E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Окончательно принимаем: </w:t>
      </w:r>
      <w:r w:rsidR="00BB7062" w:rsidRPr="00BA702E">
        <w:rPr>
          <w:position w:val="-12"/>
          <w:sz w:val="28"/>
          <w:szCs w:val="28"/>
        </w:rPr>
        <w:object w:dxaOrig="1240" w:dyaOrig="380">
          <v:shape id="_x0000_i1279" type="#_x0000_t75" style="width:62.25pt;height:18.75pt" o:ole="">
            <v:imagedata r:id="rId501" o:title=""/>
          </v:shape>
          <o:OLEObject Type="Embed" ProgID="Equation.3" ShapeID="_x0000_i1279" DrawAspect="Content" ObjectID="_1472073403" r:id="rId502"/>
        </w:object>
      </w:r>
      <w:r w:rsidR="005825D3" w:rsidRPr="00BA702E">
        <w:rPr>
          <w:sz w:val="28"/>
          <w:szCs w:val="28"/>
        </w:rPr>
        <w:t>- температура отходящих газов не высокая, значит и потери с отходящими газами будут небольшими.</w:t>
      </w:r>
    </w:p>
    <w:p w:rsidR="00691CB1" w:rsidRPr="00BA702E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Находим слагаемые уравнения теплового баланса ВП:</w:t>
      </w:r>
    </w:p>
    <w:p w:rsidR="00383AF3" w:rsidRDefault="00383AF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Энтальпию холодного воздуха</w:t>
      </w:r>
      <w:r w:rsidR="00BB7062" w:rsidRPr="00BA702E">
        <w:rPr>
          <w:position w:val="-12"/>
          <w:sz w:val="28"/>
          <w:szCs w:val="28"/>
        </w:rPr>
        <w:object w:dxaOrig="499" w:dyaOrig="380">
          <v:shape id="_x0000_i1280" type="#_x0000_t75" style="width:24.75pt;height:18.75pt" o:ole="">
            <v:imagedata r:id="rId503" o:title=""/>
          </v:shape>
          <o:OLEObject Type="Embed" ProgID="Equation.3" ShapeID="_x0000_i1280" DrawAspect="Content" ObjectID="_1472073404" r:id="rId504"/>
        </w:object>
      </w:r>
      <w:r w:rsidRPr="00BA702E">
        <w:rPr>
          <w:sz w:val="28"/>
          <w:szCs w:val="28"/>
        </w:rPr>
        <w:t xml:space="preserve"> при входе в ВП определяем по формуле: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3AF3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</w:rPr>
        <w:object w:dxaOrig="3100" w:dyaOrig="420">
          <v:shape id="_x0000_i1281" type="#_x0000_t75" style="width:136.5pt;height:18.75pt" o:ole="">
            <v:imagedata r:id="rId505" o:title=""/>
          </v:shape>
          <o:OLEObject Type="Embed" ProgID="Equation.DSMT4" ShapeID="_x0000_i1281" DrawAspect="Content" ObjectID="_1472073405" r:id="rId506"/>
        </w:object>
      </w:r>
      <w:r w:rsidR="00383AF3" w:rsidRPr="00BA702E">
        <w:rPr>
          <w:sz w:val="28"/>
          <w:szCs w:val="28"/>
        </w:rPr>
        <w:t>,</w:t>
      </w:r>
    </w:p>
    <w:p w:rsidR="00F414F0" w:rsidRDefault="00383AF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</w:rPr>
        <w:object w:dxaOrig="1300" w:dyaOrig="380">
          <v:shape id="_x0000_i1282" type="#_x0000_t75" style="width:65.25pt;height:18.75pt" o:ole="">
            <v:imagedata r:id="rId507" o:title=""/>
          </v:shape>
          <o:OLEObject Type="Embed" ProgID="Equation.DSMT4" ShapeID="_x0000_i1282" DrawAspect="Content" ObjectID="_1472073406" r:id="rId508"/>
        </w:object>
      </w:r>
      <w:r w:rsidR="00F414F0" w:rsidRPr="00BA702E">
        <w:rPr>
          <w:position w:val="-24"/>
          <w:sz w:val="28"/>
        </w:rPr>
        <w:object w:dxaOrig="1579" w:dyaOrig="620">
          <v:shape id="_x0000_i1283" type="#_x0000_t75" style="width:60.75pt;height:24pt" o:ole="">
            <v:imagedata r:id="rId509" o:title=""/>
          </v:shape>
          <o:OLEObject Type="Embed" ProgID="Equation.DSMT4" ShapeID="_x0000_i1283" DrawAspect="Content" ObjectID="_1472073407" r:id="rId510"/>
        </w:object>
      </w:r>
    </w:p>
    <w:p w:rsid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83AF3" w:rsidRPr="00F414F0" w:rsidRDefault="00383AF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- теплоемкость холодного воздуха , поступающего при температуре 20</w:t>
      </w:r>
      <w:r w:rsidR="00BB7062" w:rsidRPr="00BA702E">
        <w:rPr>
          <w:position w:val="-6"/>
          <w:sz w:val="28"/>
          <w:szCs w:val="28"/>
        </w:rPr>
        <w:object w:dxaOrig="340" w:dyaOrig="279">
          <v:shape id="_x0000_i1284" type="#_x0000_t75" style="width:17.25pt;height:14.25pt" o:ole="">
            <v:imagedata r:id="rId511" o:title=""/>
          </v:shape>
          <o:OLEObject Type="Embed" ProgID="Equation.DSMT4" ShapeID="_x0000_i1284" DrawAspect="Content" ObjectID="_1472073408" r:id="rId512"/>
        </w:objec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7880" w:dyaOrig="520">
          <v:shape id="_x0000_i1285" type="#_x0000_t75" style="width:393.75pt;height:26.25pt" o:ole="">
            <v:imagedata r:id="rId513" o:title=""/>
          </v:shape>
          <o:OLEObject Type="Embed" ProgID="Equation.3" ShapeID="_x0000_i1285" DrawAspect="Content" ObjectID="_1472073409" r:id="rId514"/>
        </w:object>
      </w:r>
      <w:r w:rsidR="00691CB1"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3AF3" w:rsidRDefault="00383AF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Энтальпия горячего воздуха</w:t>
      </w:r>
      <w:r w:rsidR="00BB7062" w:rsidRPr="00BA702E">
        <w:rPr>
          <w:position w:val="-12"/>
          <w:sz w:val="28"/>
          <w:szCs w:val="28"/>
        </w:rPr>
        <w:object w:dxaOrig="520" w:dyaOrig="380">
          <v:shape id="_x0000_i1286" type="#_x0000_t75" style="width:26.25pt;height:18.75pt" o:ole="">
            <v:imagedata r:id="rId515" o:title=""/>
          </v:shape>
          <o:OLEObject Type="Embed" ProgID="Equation.3" ShapeID="_x0000_i1286" DrawAspect="Content" ObjectID="_1472073410" r:id="rId516"/>
        </w:object>
      </w:r>
      <w:r w:rsidRPr="00BA702E">
        <w:rPr>
          <w:sz w:val="28"/>
          <w:szCs w:val="28"/>
        </w:rPr>
        <w:t xml:space="preserve"> на выходе из ВП: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7920" w:dyaOrig="520">
          <v:shape id="_x0000_i1287" type="#_x0000_t75" style="width:396pt;height:26.25pt" o:ole="">
            <v:imagedata r:id="rId517" o:title=""/>
          </v:shape>
          <o:OLEObject Type="Embed" ProgID="Equation.3" ShapeID="_x0000_i1287" DrawAspect="Content" ObjectID="_1472073411" r:id="rId518"/>
        </w:object>
      </w:r>
      <w:r w:rsidR="00691CB1"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Определяем температуру уходящих газов: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4"/>
          <w:sz w:val="28"/>
          <w:szCs w:val="28"/>
        </w:rPr>
        <w:object w:dxaOrig="4720" w:dyaOrig="760">
          <v:shape id="_x0000_i1288" type="#_x0000_t75" style="width:236.25pt;height:38.25pt" o:ole="">
            <v:imagedata r:id="rId519" o:title=""/>
          </v:shape>
          <o:OLEObject Type="Embed" ProgID="Equation.3" ShapeID="_x0000_i1288" DrawAspect="Content" ObjectID="_1472073412" r:id="rId520"/>
        </w:object>
      </w:r>
      <w:r w:rsidR="00691CB1"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66EDE" w:rsidRPr="00BA702E" w:rsidRDefault="00B66ED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Для определения температуры уходящих газов </w:t>
      </w:r>
      <w:r w:rsidR="00BB7062" w:rsidRPr="00BA702E">
        <w:rPr>
          <w:position w:val="-14"/>
          <w:sz w:val="28"/>
          <w:szCs w:val="28"/>
        </w:rPr>
        <w:object w:dxaOrig="340" w:dyaOrig="380">
          <v:shape id="_x0000_i1289" type="#_x0000_t75" style="width:17.25pt;height:18.75pt" o:ole="">
            <v:imagedata r:id="rId521" o:title=""/>
          </v:shape>
          <o:OLEObject Type="Embed" ProgID="Equation.3" ShapeID="_x0000_i1289" DrawAspect="Content" ObjectID="_1472073413" r:id="rId522"/>
        </w:object>
      </w:r>
      <w:r w:rsidRPr="00BA702E">
        <w:rPr>
          <w:sz w:val="28"/>
          <w:szCs w:val="28"/>
        </w:rPr>
        <w:t xml:space="preserve"> , используется метод последовательных приближений и в первом приближении принимаем </w:t>
      </w:r>
      <w:r w:rsidR="00BB7062" w:rsidRPr="00BA702E">
        <w:rPr>
          <w:position w:val="-14"/>
          <w:sz w:val="28"/>
          <w:szCs w:val="28"/>
        </w:rPr>
        <w:object w:dxaOrig="1260" w:dyaOrig="400">
          <v:shape id="_x0000_i1290" type="#_x0000_t75" style="width:63pt;height:20.25pt" o:ole="">
            <v:imagedata r:id="rId523" o:title=""/>
          </v:shape>
          <o:OLEObject Type="Embed" ProgID="Equation.3" ShapeID="_x0000_i1290" DrawAspect="Content" ObjectID="_1472073414" r:id="rId524"/>
        </w:object>
      </w:r>
      <w:r w:rsidRPr="00BA702E">
        <w:rPr>
          <w:sz w:val="28"/>
          <w:szCs w:val="28"/>
        </w:rPr>
        <w:t>.</w:t>
      </w:r>
    </w:p>
    <w:p w:rsidR="00383AF3" w:rsidRDefault="00383AF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Определяем теплоемкость уходящего газа по формуле: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3AF3" w:rsidRPr="00BA702E" w:rsidRDefault="00BB7062" w:rsidP="00383B81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BA702E">
        <w:rPr>
          <w:position w:val="-16"/>
          <w:sz w:val="28"/>
        </w:rPr>
        <w:object w:dxaOrig="5880" w:dyaOrig="460">
          <v:shape id="_x0000_i1291" type="#_x0000_t75" style="width:294pt;height:23.25pt" o:ole="">
            <v:imagedata r:id="rId525" o:title=""/>
          </v:shape>
          <o:OLEObject Type="Embed" ProgID="Equation.DSMT4" ShapeID="_x0000_i1291" DrawAspect="Content" ObjectID="_1472073415" r:id="rId526"/>
        </w:object>
      </w:r>
      <w:r w:rsidR="00383AF3" w:rsidRPr="00BA702E">
        <w:rPr>
          <w:sz w:val="28"/>
          <w:szCs w:val="28"/>
        </w:rPr>
        <w:t>,</w:t>
      </w:r>
    </w:p>
    <w:p w:rsidR="00383B81" w:rsidRDefault="00BB7062" w:rsidP="00383B81">
      <w:pPr>
        <w:widowControl w:val="0"/>
        <w:suppressAutoHyphens/>
        <w:spacing w:line="360" w:lineRule="auto"/>
        <w:ind w:right="-1"/>
        <w:jc w:val="both"/>
        <w:rPr>
          <w:sz w:val="28"/>
          <w:szCs w:val="28"/>
        </w:rPr>
      </w:pPr>
      <w:r w:rsidRPr="00BA702E">
        <w:rPr>
          <w:position w:val="-46"/>
          <w:sz w:val="28"/>
          <w:szCs w:val="28"/>
        </w:rPr>
        <w:object w:dxaOrig="8660" w:dyaOrig="1040">
          <v:shape id="_x0000_i1292" type="#_x0000_t75" style="width:432.75pt;height:51.75pt" o:ole="">
            <v:imagedata r:id="rId527" o:title=""/>
          </v:shape>
          <o:OLEObject Type="Embed" ProgID="Equation.3" ShapeID="_x0000_i1292" DrawAspect="Content" ObjectID="_1472073416" r:id="rId528"/>
        </w:object>
      </w:r>
    </w:p>
    <w:p w:rsidR="00691CB1" w:rsidRDefault="00F414F0" w:rsidP="00383B81">
      <w:pPr>
        <w:widowControl w:val="0"/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BA702E">
        <w:rPr>
          <w:position w:val="-28"/>
          <w:sz w:val="28"/>
          <w:szCs w:val="28"/>
        </w:rPr>
        <w:object w:dxaOrig="6880" w:dyaOrig="660">
          <v:shape id="_x0000_i1293" type="#_x0000_t75" style="width:292.5pt;height:27.75pt" o:ole="">
            <v:imagedata r:id="rId529" o:title=""/>
          </v:shape>
          <o:OLEObject Type="Embed" ProgID="Equation.3" ShapeID="_x0000_i1293" DrawAspect="Content" ObjectID="_1472073417" r:id="rId530"/>
        </w:object>
      </w:r>
      <w:r w:rsidR="00691CB1" w:rsidRPr="00BA702E">
        <w:rPr>
          <w:sz w:val="28"/>
          <w:szCs w:val="28"/>
        </w:rPr>
        <w:t>;</w:t>
      </w:r>
    </w:p>
    <w:p w:rsidR="00383B81" w:rsidRPr="00BA702E" w:rsidRDefault="00383B81" w:rsidP="00383B81">
      <w:pPr>
        <w:widowControl w:val="0"/>
        <w:suppressAutoHyphens/>
        <w:spacing w:line="360" w:lineRule="auto"/>
        <w:ind w:right="-1" w:firstLine="709"/>
        <w:jc w:val="both"/>
        <w:rPr>
          <w:sz w:val="28"/>
          <w:szCs w:val="28"/>
        </w:rPr>
      </w:pPr>
    </w:p>
    <w:p w:rsidR="00691CB1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Второе приближение: </w:t>
      </w:r>
      <w:r w:rsidR="00BB7062" w:rsidRPr="00BA702E">
        <w:rPr>
          <w:position w:val="-14"/>
          <w:sz w:val="28"/>
          <w:szCs w:val="28"/>
        </w:rPr>
        <w:object w:dxaOrig="1260" w:dyaOrig="400">
          <v:shape id="_x0000_i1294" type="#_x0000_t75" style="width:63pt;height:20.25pt" o:ole="">
            <v:imagedata r:id="rId531" o:title=""/>
          </v:shape>
          <o:OLEObject Type="Embed" ProgID="Equation.3" ShapeID="_x0000_i1294" DrawAspect="Content" ObjectID="_1472073418" r:id="rId532"/>
        </w:object>
      </w:r>
      <w:r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6"/>
          <w:sz w:val="28"/>
          <w:szCs w:val="28"/>
        </w:rPr>
        <w:object w:dxaOrig="2760" w:dyaOrig="600">
          <v:shape id="_x0000_i1295" type="#_x0000_t75" style="width:138pt;height:30pt" o:ole="">
            <v:imagedata r:id="rId533" o:title=""/>
          </v:shape>
          <o:OLEObject Type="Embed" ProgID="Equation.3" ShapeID="_x0000_i1295" DrawAspect="Content" ObjectID="_1472073419" r:id="rId534"/>
        </w:object>
      </w:r>
      <w:r w:rsidR="00691CB1" w:rsidRPr="00BA702E">
        <w:rPr>
          <w:sz w:val="28"/>
          <w:szCs w:val="28"/>
        </w:rPr>
        <w:t>;</w:t>
      </w:r>
    </w:p>
    <w:p w:rsidR="00691CB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  <w:szCs w:val="28"/>
        </w:rPr>
        <w:object w:dxaOrig="1440" w:dyaOrig="400">
          <v:shape id="_x0000_i1296" type="#_x0000_t75" style="width:1in;height:20.25pt" o:ole="">
            <v:imagedata r:id="rId535" o:title=""/>
          </v:shape>
          <o:OLEObject Type="Embed" ProgID="Equation.3" ShapeID="_x0000_i1296" DrawAspect="Content" ObjectID="_1472073420" r:id="rId536"/>
        </w:object>
      </w:r>
      <w:r w:rsidR="00691CB1"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Pr="00BA702E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Окончательно принимаем: </w:t>
      </w:r>
      <w:r w:rsidR="00BB7062" w:rsidRPr="00BA702E">
        <w:rPr>
          <w:position w:val="-14"/>
          <w:sz w:val="28"/>
          <w:szCs w:val="28"/>
        </w:rPr>
        <w:object w:dxaOrig="1260" w:dyaOrig="400">
          <v:shape id="_x0000_i1297" type="#_x0000_t75" style="width:63pt;height:20.25pt" o:ole="">
            <v:imagedata r:id="rId537" o:title=""/>
          </v:shape>
          <o:OLEObject Type="Embed" ProgID="Equation.3" ShapeID="_x0000_i1297" DrawAspect="Content" ObjectID="_1472073421" r:id="rId538"/>
        </w:object>
      </w:r>
      <w:r w:rsidRPr="00BA702E">
        <w:rPr>
          <w:sz w:val="28"/>
          <w:szCs w:val="28"/>
        </w:rPr>
        <w:t>.</w:t>
      </w:r>
    </w:p>
    <w:p w:rsidR="00691CB1" w:rsidRPr="00BA702E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Находим слагаемые уравнения теплового баланса ЗРО:</w:t>
      </w:r>
    </w:p>
    <w:p w:rsidR="00BA702E" w:rsidRDefault="003F772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Энтальпия холодного воздуха</w:t>
      </w:r>
      <w:r w:rsidR="00BB7062" w:rsidRPr="00BA702E">
        <w:rPr>
          <w:position w:val="-12"/>
          <w:sz w:val="28"/>
          <w:szCs w:val="28"/>
        </w:rPr>
        <w:object w:dxaOrig="560" w:dyaOrig="380">
          <v:shape id="_x0000_i1298" type="#_x0000_t75" style="width:27.75pt;height:18.75pt" o:ole="">
            <v:imagedata r:id="rId539" o:title=""/>
          </v:shape>
          <o:OLEObject Type="Embed" ProgID="Equation.3" ShapeID="_x0000_i1298" DrawAspect="Content" ObjectID="_1472073422" r:id="rId540"/>
        </w:object>
      </w:r>
      <w:r w:rsidRPr="00BA702E">
        <w:rPr>
          <w:sz w:val="28"/>
          <w:szCs w:val="28"/>
        </w:rPr>
        <w:t xml:space="preserve"> при входе в ЗРО: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Pr="00BA702E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7220" w:dyaOrig="520">
          <v:shape id="_x0000_i1299" type="#_x0000_t75" style="width:339pt;height:24.75pt" o:ole="">
            <v:imagedata r:id="rId541" o:title=""/>
          </v:shape>
          <o:OLEObject Type="Embed" ProgID="Equation.3" ShapeID="_x0000_i1299" DrawAspect="Content" ObjectID="_1472073423" r:id="rId542"/>
        </w:object>
      </w:r>
    </w:p>
    <w:p w:rsidR="00691CB1" w:rsidRPr="00BA702E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7725" w:rsidRDefault="003F772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Энтальпия горячего воздуха</w:t>
      </w:r>
      <w:r w:rsidR="00BB7062" w:rsidRPr="00BA702E">
        <w:rPr>
          <w:position w:val="-12"/>
          <w:sz w:val="28"/>
          <w:szCs w:val="28"/>
        </w:rPr>
        <w:object w:dxaOrig="520" w:dyaOrig="380">
          <v:shape id="_x0000_i1300" type="#_x0000_t75" style="width:26.25pt;height:18.75pt" o:ole="">
            <v:imagedata r:id="rId515" o:title=""/>
          </v:shape>
          <o:OLEObject Type="Embed" ProgID="Equation.3" ShapeID="_x0000_i1300" DrawAspect="Content" ObjectID="_1472073424" r:id="rId543"/>
        </w:object>
      </w:r>
      <w:r w:rsidRPr="00BA702E">
        <w:rPr>
          <w:sz w:val="28"/>
          <w:szCs w:val="28"/>
        </w:rPr>
        <w:t xml:space="preserve"> на выходе из ЗРО: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8"/>
          <w:sz w:val="28"/>
          <w:szCs w:val="28"/>
        </w:rPr>
        <w:object w:dxaOrig="7820" w:dyaOrig="520">
          <v:shape id="_x0000_i1301" type="#_x0000_t75" style="width:363.75pt;height:24.75pt" o:ole="">
            <v:imagedata r:id="rId544" o:title=""/>
          </v:shape>
          <o:OLEObject Type="Embed" ProgID="Equation.3" ShapeID="_x0000_i1301" DrawAspect="Content" ObjectID="_1472073425" r:id="rId545"/>
        </w:object>
      </w:r>
      <w:r w:rsidR="00691CB1"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Определяем температуру технологического продукта: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4"/>
          <w:sz w:val="28"/>
        </w:rPr>
        <w:object w:dxaOrig="4180" w:dyaOrig="820">
          <v:shape id="_x0000_i1302" type="#_x0000_t75" style="width:196.5pt;height:39pt" o:ole="">
            <v:imagedata r:id="rId546" o:title=""/>
          </v:shape>
          <o:OLEObject Type="Embed" ProgID="Equation.DSMT4" ShapeID="_x0000_i1302" DrawAspect="Content" ObjectID="_1472073426" r:id="rId547"/>
        </w:object>
      </w:r>
      <w:r w:rsidR="003F7725" w:rsidRPr="00BA702E">
        <w:rPr>
          <w:sz w:val="28"/>
          <w:szCs w:val="28"/>
        </w:rPr>
        <w:t>,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3B81" w:rsidRDefault="003F7725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4"/>
          <w:sz w:val="28"/>
        </w:rPr>
        <w:object w:dxaOrig="440" w:dyaOrig="440">
          <v:shape id="_x0000_i1303" type="#_x0000_t75" style="width:21.75pt;height:21.75pt" o:ole="">
            <v:imagedata r:id="rId548" o:title=""/>
          </v:shape>
          <o:OLEObject Type="Embed" ProgID="Equation.DSMT4" ShapeID="_x0000_i1303" DrawAspect="Content" ObjectID="_1472073427" r:id="rId549"/>
        </w:object>
      </w:r>
      <w:r w:rsidRPr="00BA702E">
        <w:rPr>
          <w:sz w:val="28"/>
          <w:szCs w:val="28"/>
        </w:rPr>
        <w:t>- теплоемкость технологического продукта при температуре технологического продукта,</w:t>
      </w:r>
      <w:r w:rsidRPr="00BA702E">
        <w:rPr>
          <w:sz w:val="28"/>
        </w:rPr>
        <w:t xml:space="preserve"> </w:t>
      </w:r>
      <w:r w:rsidR="00F414F0" w:rsidRPr="00BA702E">
        <w:rPr>
          <w:position w:val="-26"/>
          <w:sz w:val="28"/>
        </w:rPr>
        <w:object w:dxaOrig="1780" w:dyaOrig="700">
          <v:shape id="_x0000_i1304" type="#_x0000_t75" style="width:66.75pt;height:26.25pt" o:ole="">
            <v:imagedata r:id="rId550" o:title=""/>
          </v:shape>
          <o:OLEObject Type="Embed" ProgID="Equation.DSMT4" ShapeID="_x0000_i1304" DrawAspect="Content" ObjectID="_1472073428" r:id="rId551"/>
        </w:object>
      </w:r>
      <w:r w:rsidRPr="00BA702E">
        <w:rPr>
          <w:sz w:val="28"/>
        </w:rPr>
        <w:t>.</w:t>
      </w:r>
    </w:p>
    <w:p w:rsidR="00691CB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BB7062" w:rsidRPr="00BA702E">
        <w:rPr>
          <w:position w:val="-30"/>
          <w:sz w:val="28"/>
          <w:szCs w:val="28"/>
        </w:rPr>
        <w:object w:dxaOrig="7720" w:dyaOrig="720">
          <v:shape id="_x0000_i1305" type="#_x0000_t75" style="width:386.25pt;height:36pt" o:ole="">
            <v:imagedata r:id="rId552" o:title=""/>
          </v:shape>
          <o:OLEObject Type="Embed" ProgID="Equation.3" ShapeID="_x0000_i1305" DrawAspect="Content" ObjectID="_1472073429" r:id="rId553"/>
        </w:object>
      </w:r>
      <w:r w:rsidR="00691CB1"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1CB1" w:rsidRDefault="00691CB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Первое приближение: </w:t>
      </w:r>
      <w:r w:rsidR="00BB7062" w:rsidRPr="00BA702E">
        <w:rPr>
          <w:position w:val="-12"/>
          <w:sz w:val="28"/>
          <w:szCs w:val="28"/>
        </w:rPr>
        <w:object w:dxaOrig="1240" w:dyaOrig="380">
          <v:shape id="_x0000_i1306" type="#_x0000_t75" style="width:62.25pt;height:18.75pt" o:ole="">
            <v:imagedata r:id="rId554" o:title=""/>
          </v:shape>
          <o:OLEObject Type="Embed" ProgID="Equation.3" ShapeID="_x0000_i1306" DrawAspect="Content" ObjectID="_1472073430" r:id="rId555"/>
        </w:object>
      </w:r>
      <w:r w:rsidRPr="00BA702E">
        <w:rPr>
          <w:sz w:val="28"/>
          <w:szCs w:val="28"/>
        </w:rPr>
        <w:t>;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702E">
        <w:rPr>
          <w:position w:val="-26"/>
          <w:sz w:val="28"/>
        </w:rPr>
        <w:object w:dxaOrig="2760" w:dyaOrig="600">
          <v:shape id="_x0000_i1307" type="#_x0000_t75" style="width:138pt;height:30pt" o:ole="">
            <v:imagedata r:id="rId556" o:title=""/>
          </v:shape>
          <o:OLEObject Type="Embed" ProgID="Equation.3" ShapeID="_x0000_i1307" DrawAspect="Content" ObjectID="_1472073431" r:id="rId557"/>
        </w:object>
      </w:r>
      <w:r w:rsidR="00691CB1" w:rsidRPr="00BA702E">
        <w:rPr>
          <w:sz w:val="28"/>
        </w:rPr>
        <w:t>.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CE20FD" w:rsidRDefault="00CE20F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Окончательно принимаем: </w:t>
      </w:r>
      <w:r w:rsidR="00BB7062" w:rsidRPr="00BA702E">
        <w:rPr>
          <w:position w:val="-12"/>
          <w:sz w:val="28"/>
          <w:szCs w:val="28"/>
        </w:rPr>
        <w:object w:dxaOrig="1240" w:dyaOrig="380">
          <v:shape id="_x0000_i1308" type="#_x0000_t75" style="width:62.25pt;height:18.75pt" o:ole="">
            <v:imagedata r:id="rId554" o:title=""/>
          </v:shape>
          <o:OLEObject Type="Embed" ProgID="Equation.3" ShapeID="_x0000_i1308" DrawAspect="Content" ObjectID="_1472073432" r:id="rId558"/>
        </w:objec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BA702E" w:rsidRDefault="00691CB1" w:rsidP="00BA702E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bCs/>
          <w:i w:val="0"/>
        </w:rPr>
      </w:pPr>
      <w:r w:rsidRPr="00BA702E">
        <w:rPr>
          <w:b w:val="0"/>
          <w:bCs/>
          <w:i w:val="0"/>
        </w:rPr>
        <w:br w:type="page"/>
      </w:r>
      <w:bookmarkStart w:id="10" w:name="_Toc151263409"/>
      <w:r w:rsidR="003F7725" w:rsidRPr="00BA702E">
        <w:rPr>
          <w:b w:val="0"/>
          <w:bCs/>
          <w:i w:val="0"/>
        </w:rPr>
        <w:t>3</w:t>
      </w:r>
      <w:r w:rsidR="004E0796" w:rsidRPr="00BA702E">
        <w:rPr>
          <w:b w:val="0"/>
          <w:bCs/>
          <w:i w:val="0"/>
        </w:rPr>
        <w:t>. Материальный баланс теплотехнологического процесса</w:t>
      </w:r>
      <w:bookmarkEnd w:id="10"/>
      <w:r w:rsidR="00826B2E" w:rsidRPr="00BA702E">
        <w:rPr>
          <w:b w:val="0"/>
          <w:bCs/>
          <w:i w:val="0"/>
          <w:szCs w:val="28"/>
        </w:rPr>
        <w:t xml:space="preserve"> и тепловой баланс рабочей камеры</w:t>
      </w:r>
    </w:p>
    <w:p w:rsidR="00383B81" w:rsidRDefault="00383B81" w:rsidP="00BA702E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</w:p>
    <w:p w:rsidR="00826B2E" w:rsidRPr="00BA702E" w:rsidRDefault="00826B2E" w:rsidP="00BA702E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BA702E">
        <w:rPr>
          <w:rFonts w:ascii="Times New Roman" w:hAnsi="Times New Roman" w:cs="Times New Roman"/>
          <w:b w:val="0"/>
          <w:i w:val="0"/>
        </w:rPr>
        <w:t>3.1</w:t>
      </w:r>
      <w:r w:rsidR="00383B81">
        <w:rPr>
          <w:rFonts w:ascii="Times New Roman" w:hAnsi="Times New Roman" w:cs="Times New Roman"/>
          <w:b w:val="0"/>
          <w:i w:val="0"/>
        </w:rPr>
        <w:t xml:space="preserve"> </w:t>
      </w:r>
      <w:r w:rsidRPr="00BA702E">
        <w:rPr>
          <w:rFonts w:ascii="Times New Roman" w:hAnsi="Times New Roman" w:cs="Times New Roman"/>
          <w:b w:val="0"/>
          <w:i w:val="0"/>
        </w:rPr>
        <w:t>Материальный баланс теплотехнологического процесса обжига известняка</w:t>
      </w:r>
    </w:p>
    <w:p w:rsidR="00383B8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736A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Материальный баланс рабочей камеры - состоит из приходной и расходной частей. В приходной части баланса - сухое технологическое сырье </w:t>
      </w:r>
      <w:r w:rsidR="00BB7062" w:rsidRPr="00BA702E">
        <w:rPr>
          <w:position w:val="-12"/>
          <w:sz w:val="28"/>
          <w:szCs w:val="28"/>
        </w:rPr>
        <w:object w:dxaOrig="499" w:dyaOrig="360">
          <v:shape id="_x0000_i1309" type="#_x0000_t75" style="width:36pt;height:27.75pt" o:ole="">
            <v:imagedata r:id="rId559" o:title=""/>
          </v:shape>
          <o:OLEObject Type="Embed" ProgID="Equation.3" ShapeID="_x0000_i1309" DrawAspect="Content" ObjectID="_1472073433" r:id="rId560"/>
        </w:object>
      </w:r>
      <w:r w:rsidRPr="00BA702E">
        <w:rPr>
          <w:sz w:val="28"/>
          <w:szCs w:val="28"/>
        </w:rPr>
        <w:t xml:space="preserve">, влагосодержание сырья , воздуха и топлива </w:t>
      </w:r>
      <w:r w:rsidR="00BB7062" w:rsidRPr="00BA702E">
        <w:rPr>
          <w:position w:val="-18"/>
          <w:sz w:val="28"/>
          <w:szCs w:val="28"/>
        </w:rPr>
        <w:object w:dxaOrig="660" w:dyaOrig="480">
          <v:shape id="_x0000_i1310" type="#_x0000_t75" style="width:33pt;height:24pt" o:ole="">
            <v:imagedata r:id="rId561" o:title=""/>
          </v:shape>
          <o:OLEObject Type="Embed" ProgID="Equation.DSMT4" ShapeID="_x0000_i1310" DrawAspect="Content" ObjectID="_1472073434" r:id="rId562"/>
        </w:object>
      </w:r>
      <w:r w:rsidRPr="00BA702E">
        <w:rPr>
          <w:sz w:val="28"/>
          <w:szCs w:val="28"/>
        </w:rPr>
        <w:t xml:space="preserve"> , количество топлива </w:t>
      </w:r>
      <w:r w:rsidR="00BB7062" w:rsidRPr="00BA702E">
        <w:rPr>
          <w:position w:val="-14"/>
          <w:sz w:val="28"/>
          <w:szCs w:val="28"/>
        </w:rPr>
        <w:object w:dxaOrig="440" w:dyaOrig="440">
          <v:shape id="_x0000_i1311" type="#_x0000_t75" style="width:21.75pt;height:21.75pt" o:ole="">
            <v:imagedata r:id="rId563" o:title=""/>
          </v:shape>
          <o:OLEObject Type="Embed" ProgID="Equation.DSMT4" ShapeID="_x0000_i1311" DrawAspect="Content" ObjectID="_1472073435" r:id="rId564"/>
        </w:object>
      </w:r>
      <w:r w:rsidRPr="00BA702E">
        <w:rPr>
          <w:sz w:val="28"/>
          <w:szCs w:val="28"/>
        </w:rPr>
        <w:t xml:space="preserve">, количество воздуха </w:t>
      </w:r>
      <w:r w:rsidR="00BB7062" w:rsidRPr="00BA702E">
        <w:rPr>
          <w:position w:val="-14"/>
          <w:sz w:val="28"/>
          <w:szCs w:val="28"/>
        </w:rPr>
        <w:object w:dxaOrig="380" w:dyaOrig="440">
          <v:shape id="_x0000_i1312" type="#_x0000_t75" style="width:18.75pt;height:21.75pt" o:ole="">
            <v:imagedata r:id="rId565" o:title=""/>
          </v:shape>
          <o:OLEObject Type="Embed" ProgID="Equation.DSMT4" ShapeID="_x0000_i1312" DrawAspect="Content" ObjectID="_1472073436" r:id="rId566"/>
        </w:object>
      </w:r>
      <w:r w:rsidRPr="00BA702E">
        <w:rPr>
          <w:sz w:val="28"/>
          <w:szCs w:val="28"/>
        </w:rPr>
        <w:t>, поступающего в рабочую камеру для сжигания. В расходной части ма</w:t>
      </w:r>
      <w:r w:rsidR="00383B81">
        <w:rPr>
          <w:sz w:val="28"/>
          <w:szCs w:val="28"/>
        </w:rPr>
        <w:t>териального баланса - известь (</w:t>
      </w:r>
      <w:r w:rsidRPr="00BA702E">
        <w:rPr>
          <w:sz w:val="28"/>
          <w:szCs w:val="28"/>
        </w:rPr>
        <w:t xml:space="preserve">технологический продукт) </w:t>
      </w:r>
      <w:r w:rsidR="00BB7062" w:rsidRPr="00BA702E">
        <w:rPr>
          <w:position w:val="-12"/>
          <w:sz w:val="28"/>
          <w:szCs w:val="28"/>
        </w:rPr>
        <w:object w:dxaOrig="460" w:dyaOrig="360">
          <v:shape id="_x0000_i1313" type="#_x0000_t75" style="width:24pt;height:28.5pt" o:ole="">
            <v:imagedata r:id="rId567" o:title=""/>
          </v:shape>
          <o:OLEObject Type="Embed" ProgID="Equation.DSMT4" ShapeID="_x0000_i1313" DrawAspect="Content" ObjectID="_1472073437" r:id="rId568"/>
        </w:object>
      </w:r>
      <w:r w:rsidRPr="00BA702E">
        <w:rPr>
          <w:sz w:val="28"/>
          <w:szCs w:val="28"/>
        </w:rPr>
        <w:t xml:space="preserve"> , отходящие газы </w:t>
      </w:r>
      <w:r w:rsidR="00BB7062" w:rsidRPr="00BA702E">
        <w:rPr>
          <w:position w:val="-14"/>
          <w:sz w:val="28"/>
          <w:szCs w:val="28"/>
        </w:rPr>
        <w:object w:dxaOrig="520" w:dyaOrig="440">
          <v:shape id="_x0000_i1314" type="#_x0000_t75" style="width:26.25pt;height:21.75pt" o:ole="">
            <v:imagedata r:id="rId569" o:title=""/>
          </v:shape>
          <o:OLEObject Type="Embed" ProgID="Equation.DSMT4" ShapeID="_x0000_i1314" DrawAspect="Content" ObjectID="_1472073438" r:id="rId570"/>
        </w:object>
      </w:r>
      <w:r w:rsidRPr="00BA702E">
        <w:rPr>
          <w:sz w:val="28"/>
          <w:szCs w:val="28"/>
        </w:rPr>
        <w:t xml:space="preserve">, унос </w:t>
      </w:r>
      <w:r w:rsidR="00BB7062" w:rsidRPr="00BA702E">
        <w:rPr>
          <w:position w:val="-14"/>
          <w:sz w:val="28"/>
          <w:szCs w:val="28"/>
        </w:rPr>
        <w:object w:dxaOrig="400" w:dyaOrig="380">
          <v:shape id="_x0000_i1315" type="#_x0000_t75" style="width:31.5pt;height:21pt" o:ole="">
            <v:imagedata r:id="rId571" o:title=""/>
          </v:shape>
          <o:OLEObject Type="Embed" ProgID="Equation.DSMT4" ShapeID="_x0000_i1315" DrawAspect="Content" ObjectID="_1472073439" r:id="rId572"/>
        </w:object>
      </w:r>
      <w:r w:rsidRPr="00BA702E">
        <w:rPr>
          <w:sz w:val="28"/>
          <w:szCs w:val="28"/>
        </w:rPr>
        <w:t>.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736A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0"/>
          <w:sz w:val="28"/>
          <w:szCs w:val="28"/>
        </w:rPr>
        <w:object w:dxaOrig="5740" w:dyaOrig="499">
          <v:shape id="_x0000_i1316" type="#_x0000_t75" style="width:287.25pt;height:24.75pt" o:ole="">
            <v:imagedata r:id="rId573" o:title=""/>
          </v:shape>
          <o:OLEObject Type="Embed" ProgID="Equation.DSMT4" ShapeID="_x0000_i1316" DrawAspect="Content" ObjectID="_1472073440" r:id="rId574"/>
        </w:objec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В табл. 1 через </w:t>
      </w:r>
      <w:r w:rsidR="00BB7062" w:rsidRPr="00BA702E">
        <w:rPr>
          <w:position w:val="-12"/>
          <w:sz w:val="28"/>
          <w:szCs w:val="28"/>
        </w:rPr>
        <w:object w:dxaOrig="320" w:dyaOrig="380">
          <v:shape id="_x0000_i1317" type="#_x0000_t75" style="width:15.75pt;height:18.75pt" o:ole="">
            <v:imagedata r:id="rId575" o:title=""/>
          </v:shape>
          <o:OLEObject Type="Embed" ProgID="Equation.3" ShapeID="_x0000_i1317" DrawAspect="Content" ObjectID="_1472073441" r:id="rId576"/>
        </w:object>
      </w:r>
      <w:r w:rsidRPr="00BA702E">
        <w:rPr>
          <w:sz w:val="28"/>
          <w:szCs w:val="28"/>
        </w:rPr>
        <w:t xml:space="preserve"> обозначена плотность </w:t>
      </w:r>
      <w:r w:rsidRPr="00BA702E">
        <w:rPr>
          <w:sz w:val="28"/>
          <w:szCs w:val="28"/>
          <w:lang w:val="en-US"/>
        </w:rPr>
        <w:t>i</w:t>
      </w:r>
      <w:r w:rsidRPr="00BA702E">
        <w:rPr>
          <w:sz w:val="28"/>
          <w:szCs w:val="28"/>
        </w:rPr>
        <w:t xml:space="preserve">-го газа при </w:t>
      </w:r>
      <w:r w:rsidRPr="00BA702E">
        <w:rPr>
          <w:sz w:val="28"/>
          <w:szCs w:val="28"/>
          <w:lang w:val="en-US"/>
        </w:rPr>
        <w:t>t</w:t>
      </w:r>
      <w:r w:rsidRPr="00BA702E">
        <w:rPr>
          <w:sz w:val="28"/>
          <w:szCs w:val="28"/>
        </w:rPr>
        <w:t xml:space="preserve">=0 и </w:t>
      </w:r>
      <w:r w:rsidRPr="00BA702E">
        <w:rPr>
          <w:sz w:val="28"/>
          <w:szCs w:val="28"/>
          <w:lang w:val="en-US"/>
        </w:rPr>
        <w:t>P</w:t>
      </w:r>
      <w:r w:rsidRPr="00BA702E">
        <w:rPr>
          <w:sz w:val="28"/>
          <w:szCs w:val="28"/>
        </w:rPr>
        <w:t xml:space="preserve">=101325 Па, через </w:t>
      </w:r>
      <w:r w:rsidR="00BB7062" w:rsidRPr="00BA702E">
        <w:rPr>
          <w:position w:val="-12"/>
          <w:sz w:val="28"/>
          <w:szCs w:val="28"/>
        </w:rPr>
        <w:object w:dxaOrig="240" w:dyaOrig="360">
          <v:shape id="_x0000_i1318" type="#_x0000_t75" style="width:12pt;height:18pt" o:ole="">
            <v:imagedata r:id="rId577" o:title=""/>
          </v:shape>
          <o:OLEObject Type="Embed" ProgID="Equation.3" ShapeID="_x0000_i1318" DrawAspect="Content" ObjectID="_1472073442" r:id="rId578"/>
        </w:object>
      </w:r>
      <w:r w:rsidRPr="00BA702E">
        <w:rPr>
          <w:sz w:val="28"/>
          <w:szCs w:val="28"/>
        </w:rPr>
        <w:t xml:space="preserve">- удельный выход </w:t>
      </w:r>
      <w:r w:rsidRPr="00BA702E">
        <w:rPr>
          <w:sz w:val="28"/>
          <w:szCs w:val="28"/>
          <w:lang w:val="en-US"/>
        </w:rPr>
        <w:t>i</w:t>
      </w:r>
      <w:r w:rsidRPr="00BA702E">
        <w:rPr>
          <w:sz w:val="28"/>
          <w:szCs w:val="28"/>
        </w:rPr>
        <w:t>-го газа в продуктах горения.</w:t>
      </w:r>
    </w:p>
    <w:p w:rsidR="00383B81" w:rsidRP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BA702E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Таблица 1</w:t>
      </w:r>
      <w:r w:rsidR="00383B81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Материальный баланс теплотехнологического процесса обжига известняка</w:t>
      </w:r>
    </w:p>
    <w:tbl>
      <w:tblPr>
        <w:tblStyle w:val="ad"/>
        <w:tblW w:w="9151" w:type="dxa"/>
        <w:tblLook w:val="0400" w:firstRow="0" w:lastRow="0" w:firstColumn="0" w:lastColumn="0" w:noHBand="0" w:noVBand="1"/>
      </w:tblPr>
      <w:tblGrid>
        <w:gridCol w:w="3226"/>
        <w:gridCol w:w="689"/>
        <w:gridCol w:w="566"/>
        <w:gridCol w:w="3315"/>
        <w:gridCol w:w="689"/>
        <w:gridCol w:w="666"/>
      </w:tblGrid>
      <w:tr w:rsidR="004E0796" w:rsidRPr="00BA702E" w:rsidTr="00383B81">
        <w:tc>
          <w:tcPr>
            <w:tcW w:w="3227" w:type="dxa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BA702E">
              <w:rPr>
                <w:sz w:val="20"/>
                <w:szCs w:val="28"/>
              </w:rPr>
              <w:t>Приход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BA702E">
              <w:rPr>
                <w:sz w:val="20"/>
                <w:szCs w:val="28"/>
              </w:rPr>
              <w:t xml:space="preserve">кг/кг </w:t>
            </w:r>
            <w:r w:rsidRPr="00BA702E">
              <w:rPr>
                <w:sz w:val="20"/>
                <w:szCs w:val="28"/>
                <w:lang w:val="en-US"/>
              </w:rPr>
              <w:t>CaO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BA702E">
              <w:rPr>
                <w:sz w:val="20"/>
                <w:szCs w:val="28"/>
                <w:lang w:val="en-US"/>
              </w:rPr>
              <w:t>%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BA702E">
              <w:rPr>
                <w:sz w:val="20"/>
                <w:szCs w:val="28"/>
              </w:rPr>
              <w:t xml:space="preserve">Расход 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BA702E">
              <w:rPr>
                <w:sz w:val="20"/>
                <w:szCs w:val="28"/>
              </w:rPr>
              <w:t xml:space="preserve">кг/кг </w:t>
            </w:r>
            <w:r w:rsidRPr="00BA702E">
              <w:rPr>
                <w:sz w:val="20"/>
                <w:szCs w:val="28"/>
                <w:lang w:val="en-US"/>
              </w:rPr>
              <w:t>CaO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BA702E">
              <w:rPr>
                <w:sz w:val="20"/>
                <w:szCs w:val="28"/>
                <w:lang w:val="en-US"/>
              </w:rPr>
              <w:t>%</w:t>
            </w:r>
          </w:p>
        </w:tc>
      </w:tr>
      <w:tr w:rsidR="004E0796" w:rsidRPr="00BA702E" w:rsidTr="00383B81">
        <w:tc>
          <w:tcPr>
            <w:tcW w:w="3227" w:type="dxa"/>
          </w:tcPr>
          <w:p w:rsidR="004E0796" w:rsidRPr="00BA702E" w:rsidRDefault="004E0796" w:rsidP="00383B81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1. Сухое технологическое</w:t>
            </w:r>
            <w:r w:rsidR="00383B81">
              <w:rPr>
                <w:sz w:val="20"/>
              </w:rPr>
              <w:t xml:space="preserve"> </w:t>
            </w:r>
            <w:r w:rsidRPr="00BA702E">
              <w:rPr>
                <w:sz w:val="20"/>
              </w:rPr>
              <w:t xml:space="preserve">сырьё </w:t>
            </w:r>
            <w:r w:rsidR="00BB7062" w:rsidRPr="00BA702E">
              <w:rPr>
                <w:sz w:val="20"/>
              </w:rPr>
              <w:object w:dxaOrig="499" w:dyaOrig="360">
                <v:shape id="_x0000_i1319" type="#_x0000_t75" style="width:24.75pt;height:18pt" o:ole="">
                  <v:imagedata r:id="rId559" o:title=""/>
                </v:shape>
                <o:OLEObject Type="Embed" ProgID="Equation.3" ShapeID="_x0000_i1319" DrawAspect="Content" ObjectID="_1472073443" r:id="rId579"/>
              </w:objec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1,998</w:t>
            </w:r>
          </w:p>
        </w:tc>
        <w:tc>
          <w:tcPr>
            <w:tcW w:w="0" w:type="auto"/>
          </w:tcPr>
          <w:p w:rsidR="004E0796" w:rsidRPr="00BA702E" w:rsidRDefault="00E95EBD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42,0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  <w:lang w:val="en-US"/>
              </w:rPr>
            </w:pPr>
            <w:r w:rsidRPr="00BA702E">
              <w:rPr>
                <w:sz w:val="20"/>
              </w:rPr>
              <w:t>1. Жженая известь</w:t>
            </w:r>
            <w:r w:rsidR="00BB7062" w:rsidRPr="00BA702E">
              <w:rPr>
                <w:sz w:val="20"/>
              </w:rPr>
              <w:object w:dxaOrig="480" w:dyaOrig="360">
                <v:shape id="_x0000_i1320" type="#_x0000_t75" style="width:24pt;height:18pt" o:ole="">
                  <v:imagedata r:id="rId580" o:title=""/>
                </v:shape>
                <o:OLEObject Type="Embed" ProgID="Equation.3" ShapeID="_x0000_i1320" DrawAspect="Content" ObjectID="_1472073444" r:id="rId581"/>
              </w:objec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1,133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23,</w:t>
            </w:r>
            <w:r w:rsidR="00E95EBD" w:rsidRPr="00BA702E">
              <w:rPr>
                <w:sz w:val="20"/>
              </w:rPr>
              <w:t>84</w:t>
            </w:r>
          </w:p>
        </w:tc>
      </w:tr>
      <w:tr w:rsidR="004E0796" w:rsidRPr="00BA702E" w:rsidTr="00383B81">
        <w:tc>
          <w:tcPr>
            <w:tcW w:w="3227" w:type="dxa"/>
          </w:tcPr>
          <w:p w:rsidR="004E0796" w:rsidRPr="00BA702E" w:rsidRDefault="004E0796" w:rsidP="00383B81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2. Влага сырья, топлива и воздуха</w:t>
            </w:r>
            <w:r w:rsidR="00383B81">
              <w:rPr>
                <w:sz w:val="20"/>
              </w:rPr>
              <w:t xml:space="preserve"> </w:t>
            </w:r>
            <w:r w:rsidR="00BB7062" w:rsidRPr="00BA702E">
              <w:rPr>
                <w:sz w:val="20"/>
              </w:rPr>
              <w:object w:dxaOrig="2659" w:dyaOrig="400">
                <v:shape id="_x0000_i1321" type="#_x0000_t75" style="width:132.75pt;height:20.25pt" o:ole="">
                  <v:imagedata r:id="rId582" o:title=""/>
                </v:shape>
                <o:OLEObject Type="Embed" ProgID="Equation.3" ShapeID="_x0000_i1321" DrawAspect="Content" ObjectID="_1472073445" r:id="rId583"/>
              </w:objec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0,22</w:t>
            </w:r>
            <w:r w:rsidR="003B3C7C" w:rsidRPr="00BA702E">
              <w:rPr>
                <w:sz w:val="20"/>
              </w:rPr>
              <w:t>0</w:t>
            </w:r>
          </w:p>
        </w:tc>
        <w:tc>
          <w:tcPr>
            <w:tcW w:w="0" w:type="auto"/>
          </w:tcPr>
          <w:p w:rsidR="004E0796" w:rsidRPr="00BA702E" w:rsidRDefault="00E95EBD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4,6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  <w:lang w:val="en-US"/>
              </w:rPr>
              <w:t xml:space="preserve">2. </w:t>
            </w:r>
            <w:r w:rsidRPr="00BA702E">
              <w:rPr>
                <w:sz w:val="20"/>
              </w:rPr>
              <w:t xml:space="preserve">Унос </w:t>
            </w:r>
            <w:r w:rsidR="00BB7062" w:rsidRPr="00BA702E">
              <w:rPr>
                <w:sz w:val="20"/>
              </w:rPr>
              <w:object w:dxaOrig="400" w:dyaOrig="380">
                <v:shape id="_x0000_i1322" type="#_x0000_t75" style="width:20.25pt;height:18.75pt" o:ole="">
                  <v:imagedata r:id="rId584" o:title=""/>
                </v:shape>
                <o:OLEObject Type="Embed" ProgID="Equation.3" ShapeID="_x0000_i1322" DrawAspect="Content" ObjectID="_1472073446" r:id="rId585"/>
              </w:objec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0,04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0,8</w:t>
            </w:r>
            <w:r w:rsidR="00E95EBD" w:rsidRPr="00BA702E">
              <w:rPr>
                <w:sz w:val="20"/>
              </w:rPr>
              <w:t>4</w:t>
            </w:r>
          </w:p>
        </w:tc>
      </w:tr>
      <w:tr w:rsidR="004E0796" w:rsidRPr="00BA702E" w:rsidTr="00383B81">
        <w:tc>
          <w:tcPr>
            <w:tcW w:w="3227" w:type="dxa"/>
          </w:tcPr>
          <w:p w:rsidR="004E0796" w:rsidRPr="00BA702E" w:rsidRDefault="004E0796" w:rsidP="00383B81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3. Топливо</w:t>
            </w:r>
            <w:r w:rsidR="00383B81">
              <w:rPr>
                <w:sz w:val="20"/>
                <w:lang w:val="en-US"/>
              </w:rPr>
              <w:t xml:space="preserve"> </w:t>
            </w:r>
            <w:r w:rsidR="00BB7062" w:rsidRPr="00BA702E">
              <w:rPr>
                <w:sz w:val="20"/>
              </w:rPr>
              <w:object w:dxaOrig="1040" w:dyaOrig="380">
                <v:shape id="_x0000_i1323" type="#_x0000_t75" style="width:51.75pt;height:18.75pt" o:ole="">
                  <v:imagedata r:id="rId586" o:title=""/>
                </v:shape>
                <o:OLEObject Type="Embed" ProgID="Equation.3" ShapeID="_x0000_i1323" DrawAspect="Content" ObjectID="_1472073447" r:id="rId587"/>
              </w:objec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0,1</w:t>
            </w:r>
            <w:r w:rsidR="003B3C7C" w:rsidRPr="00BA702E">
              <w:rPr>
                <w:sz w:val="20"/>
              </w:rPr>
              <w:t>29</w:t>
            </w:r>
          </w:p>
        </w:tc>
        <w:tc>
          <w:tcPr>
            <w:tcW w:w="0" w:type="auto"/>
          </w:tcPr>
          <w:p w:rsidR="004E0796" w:rsidRPr="00BA702E" w:rsidRDefault="003B3C7C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2,7</w:t>
            </w:r>
          </w:p>
        </w:tc>
        <w:tc>
          <w:tcPr>
            <w:tcW w:w="0" w:type="auto"/>
          </w:tcPr>
          <w:p w:rsidR="004E0796" w:rsidRPr="00BA702E" w:rsidRDefault="004E0796" w:rsidP="00383B81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3. Отходящие газы</w:t>
            </w:r>
            <w:r w:rsidR="00383B81">
              <w:rPr>
                <w:sz w:val="20"/>
                <w:lang w:val="en-US"/>
              </w:rPr>
              <w:t xml:space="preserve"> </w:t>
            </w:r>
            <w:r w:rsidR="00BB7062" w:rsidRPr="00BA702E">
              <w:rPr>
                <w:sz w:val="20"/>
              </w:rPr>
              <w:object w:dxaOrig="3000" w:dyaOrig="400">
                <v:shape id="_x0000_i1324" type="#_x0000_t75" style="width:150pt;height:20.25pt" o:ole="">
                  <v:imagedata r:id="rId588" o:title=""/>
                </v:shape>
                <o:OLEObject Type="Embed" ProgID="Equation.3" ShapeID="_x0000_i1324" DrawAspect="Content" ObjectID="_1472073448" r:id="rId589"/>
              </w:objec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3,</w:t>
            </w:r>
            <w:r w:rsidR="00E95EBD" w:rsidRPr="00BA702E">
              <w:rPr>
                <w:sz w:val="20"/>
              </w:rPr>
              <w:t>58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75,</w:t>
            </w:r>
            <w:r w:rsidR="00E95EBD" w:rsidRPr="00BA702E">
              <w:rPr>
                <w:sz w:val="20"/>
              </w:rPr>
              <w:t>32</w:t>
            </w:r>
          </w:p>
        </w:tc>
      </w:tr>
      <w:tr w:rsidR="004E0796" w:rsidRPr="00BA702E" w:rsidTr="00383B81">
        <w:tc>
          <w:tcPr>
            <w:tcW w:w="3227" w:type="dxa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4. Воздух</w:t>
            </w:r>
          </w:p>
          <w:p w:rsidR="004E0796" w:rsidRPr="00BA702E" w:rsidRDefault="00BB7062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object w:dxaOrig="1440" w:dyaOrig="360">
                <v:shape id="_x0000_i1325" type="#_x0000_t75" style="width:1in;height:18pt" o:ole="">
                  <v:imagedata r:id="rId590" o:title=""/>
                </v:shape>
                <o:OLEObject Type="Embed" ProgID="Equation.3" ShapeID="_x0000_i1325" DrawAspect="Content" ObjectID="_1472073449" r:id="rId591"/>
              </w:objec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2,</w:t>
            </w:r>
            <w:r w:rsidR="003B3C7C" w:rsidRPr="00BA702E">
              <w:rPr>
                <w:sz w:val="20"/>
              </w:rPr>
              <w:t>409</w:t>
            </w:r>
          </w:p>
        </w:tc>
        <w:tc>
          <w:tcPr>
            <w:tcW w:w="0" w:type="auto"/>
          </w:tcPr>
          <w:p w:rsidR="004E0796" w:rsidRPr="00BA702E" w:rsidRDefault="003B3C7C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50,</w:t>
            </w:r>
            <w:r w:rsidR="00E95EBD" w:rsidRPr="00BA702E">
              <w:rPr>
                <w:sz w:val="20"/>
              </w:rPr>
              <w:t>7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</w:p>
        </w:tc>
      </w:tr>
      <w:tr w:rsidR="004E0796" w:rsidRPr="00BA702E" w:rsidTr="00383B81">
        <w:tc>
          <w:tcPr>
            <w:tcW w:w="3227" w:type="dxa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BA702E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4,</w:t>
            </w:r>
            <w:r w:rsidR="003B3C7C" w:rsidRPr="00BA702E">
              <w:rPr>
                <w:sz w:val="20"/>
              </w:rPr>
              <w:t>756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100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4E0796" w:rsidRPr="00BA702E" w:rsidRDefault="00E95EBD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4,754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100</w:t>
            </w:r>
          </w:p>
        </w:tc>
      </w:tr>
    </w:tbl>
    <w:p w:rsidR="004E0796" w:rsidRPr="00BA702E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E0796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sz w:val="28"/>
          <w:szCs w:val="28"/>
        </w:rPr>
        <w:t>Невязка баласа: 0,04 %</w:t>
      </w:r>
    </w:p>
    <w:p w:rsidR="00383B81" w:rsidRPr="00383B8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3C7C" w:rsidRPr="00BA702E" w:rsidRDefault="00BB7062" w:rsidP="00383B81">
      <w:pPr>
        <w:widowControl w:val="0"/>
        <w:suppressAutoHyphens/>
        <w:spacing w:line="360" w:lineRule="auto"/>
        <w:jc w:val="both"/>
        <w:rPr>
          <w:sz w:val="28"/>
        </w:rPr>
      </w:pPr>
      <w:r w:rsidRPr="00BA702E">
        <w:rPr>
          <w:position w:val="-32"/>
          <w:sz w:val="28"/>
        </w:rPr>
        <w:object w:dxaOrig="7640" w:dyaOrig="700">
          <v:shape id="_x0000_i1326" type="#_x0000_t75" style="width:381.75pt;height:35.25pt" o:ole="">
            <v:imagedata r:id="rId592" o:title=""/>
          </v:shape>
          <o:OLEObject Type="Embed" ProgID="Equation.3" ShapeID="_x0000_i1326" DrawAspect="Content" ObjectID="_1472073450" r:id="rId593"/>
        </w:object>
      </w:r>
    </w:p>
    <w:p w:rsidR="00BA702E" w:rsidRPr="00BA702E" w:rsidRDefault="00BB7062" w:rsidP="00383B81">
      <w:pPr>
        <w:widowControl w:val="0"/>
        <w:suppressAutoHyphens/>
        <w:spacing w:line="360" w:lineRule="auto"/>
        <w:jc w:val="both"/>
        <w:rPr>
          <w:sz w:val="28"/>
        </w:rPr>
      </w:pPr>
      <w:r w:rsidRPr="00BA702E">
        <w:rPr>
          <w:position w:val="-18"/>
          <w:sz w:val="28"/>
        </w:rPr>
        <w:object w:dxaOrig="8059" w:dyaOrig="480">
          <v:shape id="_x0000_i1327" type="#_x0000_t75" style="width:402.75pt;height:24pt" o:ole="">
            <v:imagedata r:id="rId594" o:title=""/>
          </v:shape>
          <o:OLEObject Type="Embed" ProgID="Equation.3" ShapeID="_x0000_i1327" DrawAspect="Content" ObjectID="_1472073451" r:id="rId595"/>
        </w:object>
      </w:r>
    </w:p>
    <w:p w:rsidR="00BA702E" w:rsidRPr="00BA702E" w:rsidRDefault="00BB7062" w:rsidP="00383B81">
      <w:pPr>
        <w:widowControl w:val="0"/>
        <w:suppressAutoHyphens/>
        <w:spacing w:line="360" w:lineRule="auto"/>
        <w:jc w:val="both"/>
        <w:rPr>
          <w:sz w:val="28"/>
        </w:rPr>
      </w:pPr>
      <w:r w:rsidRPr="00BA702E">
        <w:rPr>
          <w:position w:val="-18"/>
          <w:sz w:val="28"/>
        </w:rPr>
        <w:object w:dxaOrig="4040" w:dyaOrig="480">
          <v:shape id="_x0000_i1328" type="#_x0000_t75" style="width:201.75pt;height:24pt" o:ole="">
            <v:imagedata r:id="rId596" o:title=""/>
          </v:shape>
          <o:OLEObject Type="Embed" ProgID="Equation.3" ShapeID="_x0000_i1328" DrawAspect="Content" ObjectID="_1472073452" r:id="rId597"/>
        </w:object>
      </w:r>
    </w:p>
    <w:p w:rsidR="00BA702E" w:rsidRPr="00BA702E" w:rsidRDefault="00BB7062" w:rsidP="00383B81">
      <w:pPr>
        <w:widowControl w:val="0"/>
        <w:suppressAutoHyphens/>
        <w:spacing w:line="360" w:lineRule="auto"/>
        <w:jc w:val="both"/>
        <w:rPr>
          <w:sz w:val="28"/>
        </w:rPr>
      </w:pPr>
      <w:r w:rsidRPr="00BA702E">
        <w:rPr>
          <w:position w:val="-18"/>
          <w:sz w:val="28"/>
        </w:rPr>
        <w:object w:dxaOrig="5200" w:dyaOrig="480">
          <v:shape id="_x0000_i1329" type="#_x0000_t75" style="width:260.25pt;height:24pt" o:ole="">
            <v:imagedata r:id="rId598" o:title=""/>
          </v:shape>
          <o:OLEObject Type="Embed" ProgID="Equation.3" ShapeID="_x0000_i1329" DrawAspect="Content" ObjectID="_1472073453" r:id="rId599"/>
        </w:object>
      </w:r>
    </w:p>
    <w:p w:rsidR="00E95EBD" w:rsidRPr="00BA702E" w:rsidRDefault="00BB7062" w:rsidP="00383B81">
      <w:pPr>
        <w:widowControl w:val="0"/>
        <w:suppressAutoHyphens/>
        <w:spacing w:line="360" w:lineRule="auto"/>
        <w:jc w:val="both"/>
        <w:rPr>
          <w:sz w:val="28"/>
        </w:rPr>
      </w:pPr>
      <w:r w:rsidRPr="00BA702E">
        <w:rPr>
          <w:position w:val="-18"/>
          <w:sz w:val="28"/>
        </w:rPr>
        <w:object w:dxaOrig="6820" w:dyaOrig="480">
          <v:shape id="_x0000_i1330" type="#_x0000_t75" style="width:341.25pt;height:24pt" o:ole="">
            <v:imagedata r:id="rId600" o:title=""/>
          </v:shape>
          <o:OLEObject Type="Embed" ProgID="Equation.3" ShapeID="_x0000_i1330" DrawAspect="Content" ObjectID="_1472073454" r:id="rId601"/>
        </w:object>
      </w:r>
    </w:p>
    <w:p w:rsidR="00E95EBD" w:rsidRPr="00BA702E" w:rsidRDefault="00BB7062" w:rsidP="00383B81">
      <w:pPr>
        <w:widowControl w:val="0"/>
        <w:suppressAutoHyphens/>
        <w:spacing w:line="360" w:lineRule="auto"/>
        <w:jc w:val="both"/>
        <w:rPr>
          <w:sz w:val="28"/>
        </w:rPr>
      </w:pPr>
      <w:r w:rsidRPr="00BA702E">
        <w:rPr>
          <w:position w:val="-18"/>
          <w:sz w:val="28"/>
        </w:rPr>
        <w:object w:dxaOrig="5300" w:dyaOrig="480">
          <v:shape id="_x0000_i1331" type="#_x0000_t75" style="width:264.75pt;height:24pt" o:ole="">
            <v:imagedata r:id="rId602" o:title=""/>
          </v:shape>
          <o:OLEObject Type="Embed" ProgID="Equation.3" ShapeID="_x0000_i1331" DrawAspect="Content" ObjectID="_1472073455" r:id="rId603"/>
        </w:object>
      </w:r>
    </w:p>
    <w:p w:rsidR="004E0796" w:rsidRPr="00BA702E" w:rsidRDefault="00BB7062" w:rsidP="00383B81">
      <w:pPr>
        <w:widowControl w:val="0"/>
        <w:suppressAutoHyphens/>
        <w:spacing w:line="360" w:lineRule="auto"/>
        <w:jc w:val="both"/>
        <w:rPr>
          <w:sz w:val="28"/>
        </w:rPr>
      </w:pPr>
      <w:r w:rsidRPr="00BA702E">
        <w:rPr>
          <w:position w:val="-14"/>
          <w:sz w:val="28"/>
        </w:rPr>
        <w:object w:dxaOrig="8900" w:dyaOrig="400">
          <v:shape id="_x0000_i1332" type="#_x0000_t75" style="width:444.75pt;height:20.25pt" o:ole="">
            <v:imagedata r:id="rId604" o:title=""/>
          </v:shape>
          <o:OLEObject Type="Embed" ProgID="Equation.3" ShapeID="_x0000_i1332" DrawAspect="Content" ObjectID="_1472073456" r:id="rId605"/>
        </w:object>
      </w:r>
    </w:p>
    <w:p w:rsidR="00BA702E" w:rsidRPr="00BA702E" w:rsidRDefault="00BB7062" w:rsidP="00383B81">
      <w:pPr>
        <w:widowControl w:val="0"/>
        <w:suppressAutoHyphens/>
        <w:spacing w:line="360" w:lineRule="auto"/>
        <w:jc w:val="both"/>
        <w:rPr>
          <w:sz w:val="28"/>
        </w:rPr>
      </w:pPr>
      <w:r w:rsidRPr="00BA702E">
        <w:rPr>
          <w:position w:val="-18"/>
          <w:sz w:val="28"/>
        </w:rPr>
        <w:object w:dxaOrig="8260" w:dyaOrig="480">
          <v:shape id="_x0000_i1333" type="#_x0000_t75" style="width:413.25pt;height:24pt" o:ole="">
            <v:imagedata r:id="rId606" o:title=""/>
          </v:shape>
          <o:OLEObject Type="Embed" ProgID="Equation.3" ShapeID="_x0000_i1333" DrawAspect="Content" ObjectID="_1472073457" r:id="rId607"/>
        </w:object>
      </w:r>
    </w:p>
    <w:p w:rsidR="00E1736A" w:rsidRPr="00BA702E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A702E" w:rsidRPr="00F414F0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Указанное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выше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значение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небаланса,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равное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0,4% </w:t>
      </w:r>
      <w:r w:rsidRPr="00BA702E">
        <w:rPr>
          <w:sz w:val="28"/>
          <w:szCs w:val="28"/>
          <w:lang w:val="en-US"/>
        </w:rPr>
        <w:t>CaO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свидетельствует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том,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что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расчет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материального баланса тепло-технологического процесса обжига известняка между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приходной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расходной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его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частью произведен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верно.</w:t>
      </w:r>
    </w:p>
    <w:p w:rsidR="00383B81" w:rsidRPr="00F414F0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736A" w:rsidRPr="00F414F0" w:rsidRDefault="00E1736A" w:rsidP="00BA702E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Cs w:val="32"/>
        </w:rPr>
      </w:pPr>
      <w:bookmarkStart w:id="11" w:name="_Toc214125253"/>
      <w:bookmarkStart w:id="12" w:name="_Toc214125337"/>
      <w:r w:rsidRPr="00BA702E">
        <w:rPr>
          <w:rFonts w:ascii="Times New Roman" w:hAnsi="Times New Roman" w:cs="Times New Roman"/>
          <w:b w:val="0"/>
          <w:i w:val="0"/>
          <w:szCs w:val="32"/>
        </w:rPr>
        <w:t>3.2</w:t>
      </w:r>
      <w:r w:rsidR="00383B81" w:rsidRPr="00F414F0">
        <w:rPr>
          <w:rFonts w:ascii="Times New Roman" w:hAnsi="Times New Roman" w:cs="Times New Roman"/>
          <w:b w:val="0"/>
          <w:i w:val="0"/>
          <w:szCs w:val="32"/>
        </w:rPr>
        <w:t xml:space="preserve"> </w:t>
      </w:r>
      <w:r w:rsidRPr="00BA702E">
        <w:rPr>
          <w:rFonts w:ascii="Times New Roman" w:hAnsi="Times New Roman" w:cs="Times New Roman"/>
          <w:b w:val="0"/>
          <w:i w:val="0"/>
          <w:szCs w:val="32"/>
        </w:rPr>
        <w:t>Тепловой баланс рабочей камеры</w:t>
      </w:r>
      <w:bookmarkEnd w:id="11"/>
      <w:bookmarkEnd w:id="12"/>
    </w:p>
    <w:p w:rsidR="00383B81" w:rsidRPr="00F414F0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Pr="00BA702E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В установке при сжигании топлива происходит преобразование химической энергии топлива в тепловую энергию продуктов сгорания. Выделившаяся теплота, за вычетом потерь, передается рабочему веществу (известняку), в результате получается полезная продукция - технологический продукт.</w:t>
      </w:r>
    </w:p>
    <w:p w:rsidR="00E1736A" w:rsidRPr="00BA702E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Основным методом оценки уровня полезного теплоиспользования в теплотехнологической установке является составление теплового баланса. Анализ составляющих теплового баланса позволяет выяснить пути совершенствования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энергетической оптимизации установки,определить основные технико-экономические характеристики в целом и отдельных ее элементов или зон. Тепловой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баланс рабочей камеры сведен в таблицу 2.</w:t>
      </w:r>
    </w:p>
    <w:p w:rsidR="00E1736A" w:rsidRPr="00BA702E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E0796" w:rsidRPr="00BA702E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702E">
        <w:rPr>
          <w:sz w:val="28"/>
        </w:rPr>
        <w:t>Таблица 2</w:t>
      </w:r>
      <w:r w:rsidR="00383B81" w:rsidRPr="00383B81">
        <w:rPr>
          <w:sz w:val="28"/>
        </w:rPr>
        <w:t xml:space="preserve"> </w:t>
      </w:r>
      <w:r w:rsidRPr="00BA702E">
        <w:rPr>
          <w:sz w:val="28"/>
        </w:rPr>
        <w:t>Тепловой баланс рабочей</w:t>
      </w:r>
      <w:r w:rsidR="00BA702E" w:rsidRPr="00BA702E">
        <w:rPr>
          <w:sz w:val="28"/>
        </w:rPr>
        <w:t xml:space="preserve"> </w:t>
      </w:r>
      <w:r w:rsidRPr="00BA702E">
        <w:rPr>
          <w:sz w:val="28"/>
        </w:rPr>
        <w:t>камеры</w:t>
      </w:r>
    </w:p>
    <w:tbl>
      <w:tblPr>
        <w:tblStyle w:val="ad"/>
        <w:tblW w:w="9356" w:type="dxa"/>
        <w:tblLook w:val="0400" w:firstRow="0" w:lastRow="0" w:firstColumn="0" w:lastColumn="0" w:noHBand="0" w:noVBand="1"/>
      </w:tblPr>
      <w:tblGrid>
        <w:gridCol w:w="2660"/>
        <w:gridCol w:w="973"/>
        <w:gridCol w:w="666"/>
        <w:gridCol w:w="3418"/>
        <w:gridCol w:w="973"/>
        <w:gridCol w:w="666"/>
      </w:tblGrid>
      <w:tr w:rsidR="004E0796" w:rsidRPr="00BA702E" w:rsidTr="00383B81"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Приход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BA702E">
              <w:rPr>
                <w:sz w:val="20"/>
              </w:rPr>
              <w:t xml:space="preserve">кДж/кг </w:t>
            </w:r>
            <w:r w:rsidRPr="00BA702E">
              <w:rPr>
                <w:sz w:val="20"/>
                <w:lang w:val="en-US"/>
              </w:rPr>
              <w:t>CaO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BA702E">
              <w:rPr>
                <w:sz w:val="20"/>
                <w:lang w:val="en-US"/>
              </w:rPr>
              <w:t>%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 xml:space="preserve">Расход 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BA702E">
              <w:rPr>
                <w:sz w:val="20"/>
              </w:rPr>
              <w:t xml:space="preserve">кДж/кг </w:t>
            </w:r>
            <w:r w:rsidRPr="00BA702E">
              <w:rPr>
                <w:sz w:val="20"/>
                <w:lang w:val="en-US"/>
              </w:rPr>
              <w:t>CaO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lang w:val="en-US"/>
              </w:rPr>
            </w:pPr>
            <w:r w:rsidRPr="00BA702E">
              <w:rPr>
                <w:sz w:val="20"/>
                <w:lang w:val="en-US"/>
              </w:rPr>
              <w:t>%</w:t>
            </w:r>
          </w:p>
        </w:tc>
      </w:tr>
      <w:tr w:rsidR="004E0796" w:rsidRPr="00BA702E" w:rsidTr="00383B81">
        <w:tc>
          <w:tcPr>
            <w:tcW w:w="0" w:type="auto"/>
          </w:tcPr>
          <w:p w:rsidR="004E0796" w:rsidRPr="00BA702E" w:rsidRDefault="004E0796" w:rsidP="00383B81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1. Химическая теплота топлива</w:t>
            </w:r>
            <w:r w:rsidR="00383B81">
              <w:rPr>
                <w:sz w:val="20"/>
                <w:lang w:val="en-US"/>
              </w:rPr>
              <w:t xml:space="preserve"> </w:t>
            </w:r>
            <w:r w:rsidR="00BB7062" w:rsidRPr="00BA702E">
              <w:rPr>
                <w:sz w:val="20"/>
              </w:rPr>
              <w:object w:dxaOrig="1260" w:dyaOrig="380">
                <v:shape id="_x0000_i1334" type="#_x0000_t75" style="width:63pt;height:18.75pt" o:ole="">
                  <v:imagedata r:id="rId608" o:title=""/>
                </v:shape>
                <o:OLEObject Type="Embed" ProgID="Equation.3" ShapeID="_x0000_i1334" DrawAspect="Content" ObjectID="_1472073458" r:id="rId609"/>
              </w:object>
            </w:r>
          </w:p>
        </w:tc>
        <w:tc>
          <w:tcPr>
            <w:tcW w:w="0" w:type="auto"/>
          </w:tcPr>
          <w:p w:rsidR="004E0796" w:rsidRPr="00BA702E" w:rsidRDefault="004A57FD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5863,7</w:t>
            </w:r>
          </w:p>
        </w:tc>
        <w:tc>
          <w:tcPr>
            <w:tcW w:w="0" w:type="auto"/>
          </w:tcPr>
          <w:p w:rsidR="004E0796" w:rsidRPr="00BA702E" w:rsidRDefault="00DE09D9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95,95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1. Энтальпия технологического продукта</w:t>
            </w:r>
          </w:p>
          <w:p w:rsidR="004E0796" w:rsidRPr="00BA702E" w:rsidRDefault="00BB7062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object w:dxaOrig="1840" w:dyaOrig="360">
                <v:shape id="_x0000_i1335" type="#_x0000_t75" style="width:92.25pt;height:18pt" o:ole="">
                  <v:imagedata r:id="rId610" o:title=""/>
                </v:shape>
                <o:OLEObject Type="Embed" ProgID="Equation.3" ShapeID="_x0000_i1335" DrawAspect="Content" ObjectID="_1472073459" r:id="rId611"/>
              </w:object>
            </w:r>
          </w:p>
        </w:tc>
        <w:tc>
          <w:tcPr>
            <w:tcW w:w="0" w:type="auto"/>
          </w:tcPr>
          <w:p w:rsidR="004E0796" w:rsidRPr="00BA702E" w:rsidRDefault="00962EEA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362,6</w:t>
            </w:r>
          </w:p>
        </w:tc>
        <w:tc>
          <w:tcPr>
            <w:tcW w:w="0" w:type="auto"/>
          </w:tcPr>
          <w:p w:rsidR="004E0796" w:rsidRPr="00BA702E" w:rsidRDefault="00DE09D9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5,94</w:t>
            </w:r>
          </w:p>
        </w:tc>
      </w:tr>
      <w:tr w:rsidR="004E0796" w:rsidRPr="00BA702E" w:rsidTr="00383B81"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2. Энтальпия топлива</w:t>
            </w:r>
          </w:p>
          <w:p w:rsidR="004E0796" w:rsidRPr="00BA702E" w:rsidRDefault="00BB7062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object w:dxaOrig="1080" w:dyaOrig="360">
                <v:shape id="_x0000_i1336" type="#_x0000_t75" style="width:54pt;height:18pt" o:ole="">
                  <v:imagedata r:id="rId612" o:title=""/>
                </v:shape>
                <o:OLEObject Type="Embed" ProgID="Equation.3" ShapeID="_x0000_i1336" DrawAspect="Content" ObjectID="_1472073460" r:id="rId613"/>
              </w:objec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5,</w:t>
            </w:r>
            <w:r w:rsidR="004A57FD" w:rsidRPr="00BA702E">
              <w:rPr>
                <w:sz w:val="20"/>
              </w:rPr>
              <w:t>28</w:t>
            </w:r>
          </w:p>
        </w:tc>
        <w:tc>
          <w:tcPr>
            <w:tcW w:w="0" w:type="auto"/>
          </w:tcPr>
          <w:p w:rsidR="004E0796" w:rsidRPr="00BA702E" w:rsidRDefault="00DE09D9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0,09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  <w:lang w:val="en-US"/>
              </w:rPr>
              <w:t xml:space="preserve">2. </w:t>
            </w:r>
            <w:r w:rsidRPr="00BA702E">
              <w:rPr>
                <w:sz w:val="20"/>
              </w:rPr>
              <w:t>Тепловой эффект эндотермических реакций</w:t>
            </w:r>
          </w:p>
          <w:p w:rsidR="004E0796" w:rsidRPr="00BA702E" w:rsidRDefault="00BB7062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object w:dxaOrig="1760" w:dyaOrig="380">
                <v:shape id="_x0000_i1337" type="#_x0000_t75" style="width:87.75pt;height:18.75pt" o:ole="">
                  <v:imagedata r:id="rId614" o:title=""/>
                </v:shape>
                <o:OLEObject Type="Embed" ProgID="Equation.3" ShapeID="_x0000_i1337" DrawAspect="Content" ObjectID="_1472073461" r:id="rId615"/>
              </w:objec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3771</w:t>
            </w:r>
          </w:p>
        </w:tc>
        <w:tc>
          <w:tcPr>
            <w:tcW w:w="0" w:type="auto"/>
          </w:tcPr>
          <w:p w:rsidR="004E0796" w:rsidRPr="00BA702E" w:rsidRDefault="00DE09D9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61,74</w:t>
            </w:r>
          </w:p>
        </w:tc>
      </w:tr>
      <w:tr w:rsidR="004E0796" w:rsidRPr="00BA702E" w:rsidTr="00383B81"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3. Энтальпия воздуха</w:t>
            </w:r>
          </w:p>
          <w:p w:rsidR="004E0796" w:rsidRPr="00BA702E" w:rsidRDefault="00BB7062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object w:dxaOrig="1820" w:dyaOrig="380">
                <v:shape id="_x0000_i1338" type="#_x0000_t75" style="width:90.75pt;height:18.75pt" o:ole="">
                  <v:imagedata r:id="rId616" o:title=""/>
                </v:shape>
                <o:OLEObject Type="Embed" ProgID="Equation.3" ShapeID="_x0000_i1338" DrawAspect="Content" ObjectID="_1472073462" r:id="rId617"/>
              </w:object>
            </w:r>
          </w:p>
        </w:tc>
        <w:tc>
          <w:tcPr>
            <w:tcW w:w="0" w:type="auto"/>
          </w:tcPr>
          <w:p w:rsidR="004E0796" w:rsidRPr="00BA702E" w:rsidRDefault="004A57FD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184,05</w:t>
            </w:r>
          </w:p>
        </w:tc>
        <w:tc>
          <w:tcPr>
            <w:tcW w:w="0" w:type="auto"/>
          </w:tcPr>
          <w:p w:rsidR="004E0796" w:rsidRPr="00BA702E" w:rsidRDefault="00DE09D9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3,01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3. Химический недожог</w:t>
            </w:r>
          </w:p>
          <w:p w:rsidR="004E0796" w:rsidRPr="00BA702E" w:rsidRDefault="00BB7062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object w:dxaOrig="2220" w:dyaOrig="380">
                <v:shape id="_x0000_i1339" type="#_x0000_t75" style="width:111pt;height:18.75pt" o:ole="">
                  <v:imagedata r:id="rId618" o:title=""/>
                </v:shape>
                <o:OLEObject Type="Embed" ProgID="Equation.3" ShapeID="_x0000_i1339" DrawAspect="Content" ObjectID="_1472073463" r:id="rId619"/>
              </w:object>
            </w:r>
          </w:p>
        </w:tc>
        <w:tc>
          <w:tcPr>
            <w:tcW w:w="0" w:type="auto"/>
          </w:tcPr>
          <w:p w:rsidR="004E0796" w:rsidRPr="00BA702E" w:rsidRDefault="00962EEA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175,91</w:t>
            </w:r>
          </w:p>
        </w:tc>
        <w:tc>
          <w:tcPr>
            <w:tcW w:w="0" w:type="auto"/>
          </w:tcPr>
          <w:p w:rsidR="004E0796" w:rsidRPr="00BA702E" w:rsidRDefault="00DE09D9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2,88</w:t>
            </w:r>
          </w:p>
        </w:tc>
      </w:tr>
      <w:tr w:rsidR="004E0796" w:rsidRPr="00BA702E" w:rsidTr="00383B81">
        <w:tc>
          <w:tcPr>
            <w:tcW w:w="0" w:type="auto"/>
            <w:vMerge w:val="restart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4. Энтальпия технологического сырья</w:t>
            </w:r>
          </w:p>
          <w:p w:rsidR="004E0796" w:rsidRPr="00BA702E" w:rsidRDefault="00BB7062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object w:dxaOrig="1800" w:dyaOrig="380">
                <v:shape id="_x0000_i1340" type="#_x0000_t75" style="width:90pt;height:18.75pt" o:ole="">
                  <v:imagedata r:id="rId620" o:title=""/>
                </v:shape>
                <o:OLEObject Type="Embed" ProgID="Equation.3" ShapeID="_x0000_i1340" DrawAspect="Content" ObjectID="_1472073464" r:id="rId621"/>
              </w:object>
            </w:r>
          </w:p>
        </w:tc>
        <w:tc>
          <w:tcPr>
            <w:tcW w:w="0" w:type="auto"/>
            <w:vMerge w:val="restart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58</w:t>
            </w:r>
            <w:r w:rsidR="00962EEA" w:rsidRPr="00BA702E">
              <w:rPr>
                <w:sz w:val="20"/>
              </w:rPr>
              <w:t>,16</w:t>
            </w:r>
          </w:p>
        </w:tc>
        <w:tc>
          <w:tcPr>
            <w:tcW w:w="0" w:type="auto"/>
            <w:vMerge w:val="restart"/>
          </w:tcPr>
          <w:p w:rsidR="004E0796" w:rsidRPr="00BA702E" w:rsidRDefault="00DE09D9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0,95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  <w:vertAlign w:val="subscript"/>
              </w:rPr>
            </w:pPr>
            <w:r w:rsidRPr="00BA702E">
              <w:rPr>
                <w:sz w:val="20"/>
              </w:rPr>
              <w:t xml:space="preserve">4. Энтальпия отходящих газов и уноса </w:t>
            </w:r>
            <w:r w:rsidR="00BB7062" w:rsidRPr="00BA702E">
              <w:rPr>
                <w:sz w:val="20"/>
              </w:rPr>
              <w:object w:dxaOrig="420" w:dyaOrig="360">
                <v:shape id="_x0000_i1341" type="#_x0000_t75" style="width:21pt;height:18pt" o:ole="">
                  <v:imagedata r:id="rId622" o:title=""/>
                </v:shape>
                <o:OLEObject Type="Embed" ProgID="Equation.3" ShapeID="_x0000_i1341" DrawAspect="Content" ObjectID="_1472073465" r:id="rId623"/>
              </w:objec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1</w:t>
            </w:r>
            <w:r w:rsidR="00962EEA" w:rsidRPr="00BA702E">
              <w:rPr>
                <w:sz w:val="20"/>
              </w:rPr>
              <w:t>221,8</w:t>
            </w:r>
          </w:p>
        </w:tc>
        <w:tc>
          <w:tcPr>
            <w:tcW w:w="0" w:type="auto"/>
          </w:tcPr>
          <w:p w:rsidR="004E0796" w:rsidRPr="00BA702E" w:rsidRDefault="00DE09D9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20</w:t>
            </w:r>
          </w:p>
        </w:tc>
      </w:tr>
      <w:tr w:rsidR="004E0796" w:rsidRPr="00BA702E" w:rsidTr="00383B81">
        <w:tc>
          <w:tcPr>
            <w:tcW w:w="0" w:type="auto"/>
            <w:vMerge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vMerge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t>5. Потери теплоты через ограждения рабочего пространства</w:t>
            </w:r>
          </w:p>
          <w:p w:rsidR="004E0796" w:rsidRPr="00BA702E" w:rsidRDefault="00BB7062" w:rsidP="00BA702E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BA702E">
              <w:rPr>
                <w:sz w:val="20"/>
              </w:rPr>
              <w:object w:dxaOrig="2420" w:dyaOrig="380">
                <v:shape id="_x0000_i1342" type="#_x0000_t75" style="width:120.75pt;height:18.75pt" o:ole="">
                  <v:imagedata r:id="rId624" o:title=""/>
                </v:shape>
                <o:OLEObject Type="Embed" ProgID="Equation.3" ShapeID="_x0000_i1342" DrawAspect="Content" ObjectID="_1472073466" r:id="rId625"/>
              </w:object>
            </w:r>
            <w:r w:rsidR="004E0796" w:rsidRPr="00BA702E">
              <w:rPr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E0796" w:rsidRPr="00BA702E" w:rsidRDefault="00DE09D9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576,81</w:t>
            </w:r>
          </w:p>
        </w:tc>
        <w:tc>
          <w:tcPr>
            <w:tcW w:w="0" w:type="auto"/>
          </w:tcPr>
          <w:p w:rsidR="004E0796" w:rsidRPr="00BA702E" w:rsidRDefault="00DE09D9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9,44</w:t>
            </w:r>
          </w:p>
        </w:tc>
      </w:tr>
      <w:tr w:rsidR="004E0796" w:rsidRPr="00BA702E" w:rsidTr="00383B81"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BA702E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</w:tcPr>
          <w:p w:rsidR="004E0796" w:rsidRPr="00BA702E" w:rsidRDefault="00962EEA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6111,19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100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BA702E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</w:tcPr>
          <w:p w:rsidR="004E0796" w:rsidRPr="00BA702E" w:rsidRDefault="00DE09D9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6108,12</w:t>
            </w:r>
          </w:p>
        </w:tc>
        <w:tc>
          <w:tcPr>
            <w:tcW w:w="0" w:type="auto"/>
          </w:tcPr>
          <w:p w:rsidR="004E0796" w:rsidRPr="00BA702E" w:rsidRDefault="004E0796" w:rsidP="00BA702E">
            <w:pPr>
              <w:widowControl w:val="0"/>
              <w:suppressAutoHyphens/>
              <w:spacing w:line="360" w:lineRule="auto"/>
              <w:jc w:val="center"/>
              <w:rPr>
                <w:sz w:val="20"/>
              </w:rPr>
            </w:pPr>
            <w:r w:rsidRPr="00BA702E">
              <w:rPr>
                <w:sz w:val="20"/>
              </w:rPr>
              <w:t>100</w:t>
            </w:r>
          </w:p>
        </w:tc>
      </w:tr>
    </w:tbl>
    <w:p w:rsidR="004E0796" w:rsidRPr="00BA702E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E0796" w:rsidRPr="00BA702E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Невязка баланса: 0,0</w:t>
      </w:r>
      <w:r w:rsidR="00DE09D9" w:rsidRPr="00BA702E">
        <w:rPr>
          <w:sz w:val="28"/>
          <w:szCs w:val="28"/>
        </w:rPr>
        <w:t>5</w:t>
      </w:r>
      <w:r w:rsidRPr="00BA702E">
        <w:rPr>
          <w:sz w:val="28"/>
          <w:szCs w:val="28"/>
        </w:rPr>
        <w:t xml:space="preserve"> %</w:t>
      </w:r>
    </w:p>
    <w:p w:rsidR="00BA702E" w:rsidRPr="00BA702E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Расчет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неизвестных слагаемых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теплового баланса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рабочей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камеры</w:t>
      </w:r>
    </w:p>
    <w:p w:rsidR="00E1736A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sz w:val="28"/>
          <w:szCs w:val="28"/>
        </w:rPr>
        <w:t>Химическая теплота топлива</w:t>
      </w:r>
    </w:p>
    <w:p w:rsidR="00383B81" w:rsidRPr="00383B8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BA702E">
        <w:rPr>
          <w:position w:val="-18"/>
          <w:sz w:val="28"/>
        </w:rPr>
        <w:object w:dxaOrig="5140" w:dyaOrig="520">
          <v:shape id="_x0000_i1343" type="#_x0000_t75" style="width:257.25pt;height:26.25pt" o:ole="">
            <v:imagedata r:id="rId626" o:title=""/>
          </v:shape>
          <o:OLEObject Type="Embed" ProgID="Equation.3" ShapeID="_x0000_i1343" DrawAspect="Content" ObjectID="_1472073467" r:id="rId627"/>
        </w:object>
      </w:r>
    </w:p>
    <w:p w:rsidR="00383B81" w:rsidRPr="00383B8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1736A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sz w:val="28"/>
          <w:szCs w:val="28"/>
        </w:rPr>
        <w:t>Энтальпия топлива</w:t>
      </w:r>
    </w:p>
    <w:p w:rsidR="00383B8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702E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F414F0" w:rsidRPr="00BA702E">
        <w:rPr>
          <w:position w:val="-18"/>
          <w:sz w:val="28"/>
        </w:rPr>
        <w:object w:dxaOrig="4640" w:dyaOrig="520">
          <v:shape id="_x0000_i1344" type="#_x0000_t75" style="width:197.25pt;height:22.5pt" o:ole="">
            <v:imagedata r:id="rId628" o:title=""/>
          </v:shape>
          <o:OLEObject Type="Embed" ProgID="Equation.3" ShapeID="_x0000_i1344" DrawAspect="Content" ObjectID="_1472073468" r:id="rId629"/>
        </w:object>
      </w:r>
    </w:p>
    <w:p w:rsidR="00383B81" w:rsidRPr="00383B8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1736A" w:rsidRPr="00F414F0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Энтальпия воздуха</w:t>
      </w:r>
    </w:p>
    <w:p w:rsidR="00383B81" w:rsidRPr="00F414F0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P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702E">
        <w:rPr>
          <w:position w:val="-18"/>
          <w:sz w:val="28"/>
        </w:rPr>
        <w:object w:dxaOrig="5560" w:dyaOrig="520">
          <v:shape id="_x0000_i1345" type="#_x0000_t75" style="width:197.25pt;height:18.75pt" o:ole="">
            <v:imagedata r:id="rId630" o:title=""/>
          </v:shape>
          <o:OLEObject Type="Embed" ProgID="Equation.3" ShapeID="_x0000_i1345" DrawAspect="Content" ObjectID="_1472073469" r:id="rId631"/>
        </w:object>
      </w:r>
      <w:r w:rsidRPr="00F414F0">
        <w:rPr>
          <w:sz w:val="28"/>
        </w:rPr>
        <w:t xml:space="preserve">, </w:t>
      </w:r>
      <w:r w:rsidRPr="00BA702E">
        <w:rPr>
          <w:position w:val="-18"/>
          <w:sz w:val="28"/>
        </w:rPr>
        <w:object w:dxaOrig="5520" w:dyaOrig="520">
          <v:shape id="_x0000_i1346" type="#_x0000_t75" style="width:210pt;height:19.5pt" o:ole="">
            <v:imagedata r:id="rId632" o:title=""/>
          </v:shape>
          <o:OLEObject Type="Embed" ProgID="Equation.3" ShapeID="_x0000_i1346" DrawAspect="Content" ObjectID="_1472073470" r:id="rId633"/>
        </w:object>
      </w:r>
    </w:p>
    <w:p w:rsidR="00383B81" w:rsidRPr="00F414F0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E1736A" w:rsidRPr="00F414F0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Энтальпия технологического продукта</w:t>
      </w:r>
    </w:p>
    <w:p w:rsidR="00383B81" w:rsidRPr="00F414F0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BA702E">
        <w:rPr>
          <w:position w:val="-18"/>
          <w:sz w:val="28"/>
        </w:rPr>
        <w:object w:dxaOrig="5740" w:dyaOrig="520">
          <v:shape id="_x0000_i1347" type="#_x0000_t75" style="width:287.25pt;height:26.25pt" o:ole="">
            <v:imagedata r:id="rId634" o:title=""/>
          </v:shape>
          <o:OLEObject Type="Embed" ProgID="Equation.3" ShapeID="_x0000_i1347" DrawAspect="Content" ObjectID="_1472073471" r:id="rId635"/>
        </w:object>
      </w:r>
    </w:p>
    <w:p w:rsidR="00383B81" w:rsidRPr="00383B8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E1736A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sz w:val="28"/>
          <w:szCs w:val="28"/>
        </w:rPr>
        <w:t>Тепловой эффект эндотермических реакций</w:t>
      </w:r>
    </w:p>
    <w:p w:rsidR="00383B81" w:rsidRPr="00383B8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702E" w:rsidRPr="00BA702E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BA702E">
        <w:rPr>
          <w:position w:val="-18"/>
          <w:sz w:val="28"/>
        </w:rPr>
        <w:object w:dxaOrig="5380" w:dyaOrig="520">
          <v:shape id="_x0000_i1348" type="#_x0000_t75" style="width:244.5pt;height:24pt" o:ole="">
            <v:imagedata r:id="rId636" o:title=""/>
          </v:shape>
          <o:OLEObject Type="Embed" ProgID="Equation.3" ShapeID="_x0000_i1348" DrawAspect="Content" ObjectID="_1472073472" r:id="rId637"/>
        </w:object>
      </w:r>
    </w:p>
    <w:p w:rsidR="002F3C2E" w:rsidRPr="00BA702E" w:rsidRDefault="002F3C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736A" w:rsidRDefault="00E1736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sz w:val="28"/>
          <w:szCs w:val="28"/>
        </w:rPr>
        <w:t>Химический недожог</w:t>
      </w:r>
    </w:p>
    <w:p w:rsidR="00383B81" w:rsidRPr="00383B8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62EEA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BA702E">
        <w:rPr>
          <w:position w:val="-18"/>
          <w:sz w:val="28"/>
        </w:rPr>
        <w:object w:dxaOrig="6880" w:dyaOrig="520">
          <v:shape id="_x0000_i1349" type="#_x0000_t75" style="width:275.25pt;height:20.25pt" o:ole="">
            <v:imagedata r:id="rId638" o:title=""/>
          </v:shape>
          <o:OLEObject Type="Embed" ProgID="Equation.3" ShapeID="_x0000_i1349" DrawAspect="Content" ObjectID="_1472073473" r:id="rId639"/>
        </w:object>
      </w:r>
    </w:p>
    <w:p w:rsidR="00383B81" w:rsidRPr="00383B8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2F3C2E" w:rsidRPr="00F414F0" w:rsidRDefault="002F3C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Потери теплоты через ограждения рабочего пространства</w:t>
      </w:r>
    </w:p>
    <w:p w:rsidR="00383B81" w:rsidRPr="00F414F0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3B81" w:rsidRDefault="00F414F0" w:rsidP="00F414F0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BA702E">
        <w:rPr>
          <w:position w:val="-12"/>
          <w:sz w:val="28"/>
        </w:rPr>
        <w:object w:dxaOrig="9740" w:dyaOrig="380">
          <v:shape id="_x0000_i1350" type="#_x0000_t75" style="width:351pt;height:16.5pt" o:ole="">
            <v:imagedata r:id="rId640" o:title=""/>
          </v:shape>
          <o:OLEObject Type="Embed" ProgID="Equation.3" ShapeID="_x0000_i1350" DrawAspect="Content" ObjectID="_1472073474" r:id="rId641"/>
        </w:object>
      </w:r>
    </w:p>
    <w:p w:rsidR="00BA702E" w:rsidRPr="00383B81" w:rsidRDefault="00F414F0" w:rsidP="00F414F0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BA702E">
        <w:rPr>
          <w:position w:val="-38"/>
          <w:sz w:val="28"/>
        </w:rPr>
        <w:object w:dxaOrig="7940" w:dyaOrig="880">
          <v:shape id="_x0000_i1351" type="#_x0000_t75" style="width:365.25pt;height:40.5pt" o:ole="">
            <v:imagedata r:id="rId642" o:title=""/>
          </v:shape>
          <o:OLEObject Type="Embed" ProgID="Equation.3" ShapeID="_x0000_i1351" DrawAspect="Content" ObjectID="_1472073475" r:id="rId643"/>
        </w:object>
      </w:r>
    </w:p>
    <w:p w:rsidR="00383B81" w:rsidRDefault="00383B8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775B7" w:rsidRPr="002775B7" w:rsidRDefault="00826B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Рассчитанное выше</w:t>
      </w:r>
      <w:r w:rsidR="00E1736A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числовое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значение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небаланса, равное </w:t>
      </w:r>
      <w:r w:rsidR="002F3C2E" w:rsidRPr="00BA702E">
        <w:rPr>
          <w:sz w:val="28"/>
          <w:szCs w:val="28"/>
        </w:rPr>
        <w:t>2,07</w:t>
      </w:r>
      <w:r w:rsidR="00E1736A" w:rsidRPr="00BA702E">
        <w:rPr>
          <w:sz w:val="28"/>
          <w:szCs w:val="28"/>
        </w:rPr>
        <w:t>кДж/кг</w:t>
      </w:r>
      <w:r w:rsidR="00E1736A" w:rsidRPr="00BA702E">
        <w:rPr>
          <w:sz w:val="28"/>
          <w:szCs w:val="28"/>
          <w:lang w:val="en-US"/>
        </w:rPr>
        <w:t>CaO</w:t>
      </w:r>
      <w:r w:rsidR="002F3C2E" w:rsidRPr="00BA702E">
        <w:rPr>
          <w:sz w:val="28"/>
          <w:szCs w:val="28"/>
        </w:rPr>
        <w:t xml:space="preserve"> (0,05</w:t>
      </w:r>
      <w:r w:rsidRPr="00BA702E">
        <w:rPr>
          <w:sz w:val="28"/>
          <w:szCs w:val="28"/>
        </w:rPr>
        <w:t>%) свидетельствует о том, что</w:t>
      </w:r>
      <w:r w:rsidR="00E1736A" w:rsidRPr="00BA702E">
        <w:rPr>
          <w:sz w:val="28"/>
          <w:szCs w:val="28"/>
        </w:rPr>
        <w:t xml:space="preserve"> расчет теплового баланса теплотехнологического п</w:t>
      </w:r>
      <w:r w:rsidRPr="00BA702E">
        <w:rPr>
          <w:sz w:val="28"/>
          <w:szCs w:val="28"/>
        </w:rPr>
        <w:t>роцесса обжига известняка между приходной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и </w:t>
      </w:r>
      <w:r w:rsidR="00E1736A" w:rsidRPr="00BA702E">
        <w:rPr>
          <w:sz w:val="28"/>
          <w:szCs w:val="28"/>
        </w:rPr>
        <w:t>расходной</w:t>
      </w:r>
      <w:r w:rsidRPr="00BA702E">
        <w:rPr>
          <w:sz w:val="28"/>
          <w:szCs w:val="28"/>
        </w:rPr>
        <w:t xml:space="preserve"> его </w:t>
      </w:r>
      <w:r w:rsidR="00E1736A" w:rsidRPr="00BA702E">
        <w:rPr>
          <w:sz w:val="28"/>
          <w:szCs w:val="28"/>
        </w:rPr>
        <w:t>частью произведен</w:t>
      </w:r>
      <w:r w:rsidR="00BA702E" w:rsidRPr="00BA702E">
        <w:rPr>
          <w:sz w:val="28"/>
          <w:szCs w:val="28"/>
        </w:rPr>
        <w:t xml:space="preserve"> </w:t>
      </w:r>
      <w:r w:rsidR="00E1736A" w:rsidRPr="00BA702E">
        <w:rPr>
          <w:sz w:val="28"/>
          <w:szCs w:val="28"/>
        </w:rPr>
        <w:t>верно</w:t>
      </w:r>
      <w:r w:rsidR="002775B7" w:rsidRPr="002775B7">
        <w:rPr>
          <w:sz w:val="28"/>
          <w:szCs w:val="28"/>
        </w:rPr>
        <w:t>.</w:t>
      </w:r>
    </w:p>
    <w:p w:rsidR="004E0796" w:rsidRPr="002775B7" w:rsidRDefault="002775B7" w:rsidP="00BA702E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bCs/>
          <w:i w:val="0"/>
        </w:rPr>
      </w:pPr>
      <w:bookmarkStart w:id="13" w:name="_Toc151263410"/>
      <w:r>
        <w:rPr>
          <w:b w:val="0"/>
          <w:bCs/>
          <w:i w:val="0"/>
        </w:rPr>
        <w:br w:type="page"/>
      </w:r>
      <w:r w:rsidR="00F85CB3" w:rsidRPr="00BA702E">
        <w:rPr>
          <w:b w:val="0"/>
          <w:bCs/>
          <w:i w:val="0"/>
        </w:rPr>
        <w:t>4.</w:t>
      </w:r>
      <w:r w:rsidR="004E0796" w:rsidRPr="00BA702E">
        <w:rPr>
          <w:b w:val="0"/>
          <w:bCs/>
          <w:i w:val="0"/>
        </w:rPr>
        <w:t xml:space="preserve"> Определение размеров рабочей камеры шахтной известково-обжигательной печи</w:t>
      </w:r>
      <w:bookmarkEnd w:id="13"/>
    </w:p>
    <w:p w:rsidR="002775B7" w:rsidRPr="00F414F0" w:rsidRDefault="002775B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85CB3" w:rsidRPr="00BA702E" w:rsidRDefault="00F85CB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Шахтная известково-обжигательная печь для обжига известняка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имеет цилиндрическую шахту высотой 8-</w:t>
      </w:r>
      <w:smartTag w:uri="urn:schemas-microsoft-com:office:smarttags" w:element="metricconverter">
        <w:smartTagPr>
          <w:attr w:name="ProductID" w:val="10 м"/>
        </w:smartTagPr>
        <w:r w:rsidRPr="00BA702E">
          <w:rPr>
            <w:sz w:val="28"/>
            <w:szCs w:val="28"/>
          </w:rPr>
          <w:t>10 м</w:t>
        </w:r>
      </w:smartTag>
      <w:r w:rsidRPr="00BA702E">
        <w:rPr>
          <w:sz w:val="28"/>
          <w:szCs w:val="28"/>
        </w:rPr>
        <w:t>. Нижняя часть шахты заканчивается вращающейся вокруг вертикальной оси дробильно-разгрузочной решеткой, или конусной дробилкой, либо многовалковым дробильным аппаратом.</w:t>
      </w:r>
    </w:p>
    <w:p w:rsidR="00F85CB3" w:rsidRPr="00BA702E" w:rsidRDefault="00F85CB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Первичный воздух, необходимый для горения топлива, вводится в печь снизу, через решетку дробильно-разгрузочного устройства или фурмы, а технологическое сырье- подается сверху.</w:t>
      </w:r>
    </w:p>
    <w:p w:rsidR="00F85CB3" w:rsidRPr="00BA702E" w:rsidRDefault="00F85CB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Шахтные обжиговые печи имеют реактор переменного поперечного сечения, что обеспечивает равномерное опускание шихтовых материалов без зависания и циркуляций, уменьшения скорости газовых потоков в верхнем и увеличение в нижнем сечении реактора с соответствующей интенсификацией теплообмена внизу и уменьшением выноса пыли вверху. [6.стр.29]</w:t>
      </w:r>
    </w:p>
    <w:p w:rsidR="00F85CB3" w:rsidRDefault="00F85CB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sz w:val="28"/>
          <w:szCs w:val="28"/>
        </w:rPr>
        <w:t>Рабочее пространство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печи для обжига известняка можно разделить на зоны: воздушный подогреватель (ВП), экономайзерная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зона (ЭЗ), зона обжига (ЗО), зона регенеративного охлаждения (ЗРО). Конструктивная схема шахтной известково-обжигательной печи приведена на рисунке 2.</w:t>
      </w:r>
    </w:p>
    <w:p w:rsidR="009E6FA7" w:rsidRPr="009E6FA7" w:rsidRDefault="009E6FA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85CB3" w:rsidRPr="00BA702E" w:rsidRDefault="00F85CB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br w:type="page"/>
      </w:r>
      <w:r w:rsidR="001D3D49">
        <w:rPr>
          <w:sz w:val="28"/>
          <w:szCs w:val="28"/>
        </w:rPr>
        <w:pict>
          <v:shape id="_x0000_i1352" type="#_x0000_t75" style="width:204.75pt;height:327pt">
            <v:imagedata r:id="rId644" o:title="" croptop="3800f" cropright="12723f"/>
          </v:shape>
        </w:pict>
      </w:r>
    </w:p>
    <w:p w:rsidR="00F85CB3" w:rsidRPr="00BA702E" w:rsidRDefault="00F85CB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Рис. 2. Конструктивная схема шахтной известково-обжигательной печи:</w:t>
      </w:r>
      <w:r w:rsidR="00A452AD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1-загрузочное устройство, 2-взрывной клапан, 3-стены, 4-воздушные сопла, 5-двухпроводные горелки, 6-однопроводные горелки, 7-разгрузочная решетка, 8-барабанный затвор</w:t>
      </w:r>
    </w:p>
    <w:p w:rsidR="00A452AD" w:rsidRPr="00BA702E" w:rsidRDefault="00A452AD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Рабочее пространство ЗО и ЭЗ имеет форму цилиндра. Площадь его поперечного сечения рассчитывается по напряжению P</w:t>
      </w:r>
      <w:r w:rsidRPr="00BA702E">
        <w:rPr>
          <w:sz w:val="28"/>
          <w:szCs w:val="28"/>
          <w:vertAlign w:val="subscript"/>
        </w:rPr>
        <w:t>S</w:t>
      </w:r>
      <w:r w:rsidRPr="00BA702E">
        <w:rPr>
          <w:sz w:val="28"/>
          <w:szCs w:val="28"/>
        </w:rPr>
        <w:t xml:space="preserve"> , которое обычно имеет значение 0,12…0,16 кг</w:t>
      </w:r>
      <w:r w:rsidRPr="00BA702E">
        <w:rPr>
          <w:sz w:val="28"/>
          <w:szCs w:val="28"/>
          <w:lang w:val="en-US"/>
        </w:rPr>
        <w:t>CaO</w:t>
      </w:r>
      <w:r w:rsidRPr="00BA702E">
        <w:rPr>
          <w:sz w:val="28"/>
          <w:szCs w:val="28"/>
        </w:rPr>
        <w:t>/(м</w:t>
      </w:r>
      <w:r w:rsidRPr="00BA702E">
        <w:rPr>
          <w:sz w:val="28"/>
          <w:szCs w:val="28"/>
          <w:vertAlign w:val="superscript"/>
        </w:rPr>
        <w:t>2</w:t>
      </w:r>
      <w:r w:rsidRPr="00BA702E">
        <w:rPr>
          <w:sz w:val="28"/>
          <w:szCs w:val="28"/>
        </w:rPr>
        <w:t>∙с). Принимаем P</w:t>
      </w:r>
      <w:r w:rsidRPr="00BA702E">
        <w:rPr>
          <w:sz w:val="28"/>
          <w:szCs w:val="28"/>
          <w:vertAlign w:val="subscript"/>
        </w:rPr>
        <w:t>S</w:t>
      </w:r>
      <w:r w:rsidRPr="00BA702E">
        <w:rPr>
          <w:sz w:val="28"/>
          <w:szCs w:val="28"/>
        </w:rPr>
        <w:t>=0,16 кг</w:t>
      </w:r>
      <w:r w:rsidRPr="00BA702E">
        <w:rPr>
          <w:sz w:val="28"/>
          <w:szCs w:val="28"/>
          <w:lang w:val="en-US"/>
        </w:rPr>
        <w:t>CaO</w:t>
      </w:r>
      <w:r w:rsidRPr="00BA702E">
        <w:rPr>
          <w:sz w:val="28"/>
          <w:szCs w:val="28"/>
        </w:rPr>
        <w:t>/(м</w:t>
      </w:r>
      <w:r w:rsidRPr="00BA702E">
        <w:rPr>
          <w:sz w:val="28"/>
          <w:szCs w:val="28"/>
          <w:vertAlign w:val="superscript"/>
        </w:rPr>
        <w:t>2</w:t>
      </w:r>
      <w:r w:rsidRPr="00BA702E">
        <w:rPr>
          <w:sz w:val="28"/>
          <w:szCs w:val="28"/>
        </w:rPr>
        <w:t>∙с), тогда</w:t>
      </w:r>
    </w:p>
    <w:p w:rsidR="009E6FA7" w:rsidRPr="00F414F0" w:rsidRDefault="009E6FA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  <w:lang w:val="en-US"/>
        </w:rPr>
        <w:t>S</w:t>
      </w:r>
      <w:r w:rsidRPr="00BA702E">
        <w:rPr>
          <w:sz w:val="28"/>
          <w:szCs w:val="28"/>
        </w:rPr>
        <w:t>=</w:t>
      </w:r>
      <w:r w:rsidRPr="00BA702E">
        <w:rPr>
          <w:sz w:val="28"/>
          <w:szCs w:val="28"/>
          <w:lang w:val="en-US"/>
        </w:rPr>
        <w:t>P</w:t>
      </w:r>
      <w:r w:rsidRPr="00BA702E">
        <w:rPr>
          <w:sz w:val="28"/>
          <w:szCs w:val="28"/>
        </w:rPr>
        <w:t>/ P</w:t>
      </w:r>
      <w:r w:rsidRPr="00BA702E">
        <w:rPr>
          <w:sz w:val="28"/>
          <w:szCs w:val="28"/>
          <w:vertAlign w:val="subscript"/>
        </w:rPr>
        <w:t>S</w:t>
      </w:r>
      <w:r w:rsidR="00F85CB3" w:rsidRPr="00BA702E">
        <w:rPr>
          <w:sz w:val="28"/>
          <w:szCs w:val="28"/>
        </w:rPr>
        <w:t>=1,5</w:t>
      </w:r>
      <w:r w:rsidRPr="00BA702E">
        <w:rPr>
          <w:sz w:val="28"/>
          <w:szCs w:val="28"/>
        </w:rPr>
        <w:t>/0,16=8,75 м</w:t>
      </w:r>
      <w:r w:rsidRPr="00BA702E">
        <w:rPr>
          <w:sz w:val="28"/>
          <w:szCs w:val="28"/>
          <w:vertAlign w:val="superscript"/>
        </w:rPr>
        <w:t>2</w:t>
      </w:r>
      <w:r w:rsidRPr="00BA702E">
        <w:rPr>
          <w:sz w:val="28"/>
          <w:szCs w:val="28"/>
        </w:rPr>
        <w:t>.</w:t>
      </w:r>
    </w:p>
    <w:p w:rsidR="009E6FA7" w:rsidRPr="00F414F0" w:rsidRDefault="009E6FA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85CB3" w:rsidRPr="00F414F0" w:rsidRDefault="00F85CB3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Внутренний диаметр шахтной печи в пределах зоны обжига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 экономайзерной зоны определяется как</w:t>
      </w:r>
    </w:p>
    <w:p w:rsidR="009E6FA7" w:rsidRPr="00F414F0" w:rsidRDefault="009E6FA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4E0796" w:rsidRPr="00BA702E">
        <w:rPr>
          <w:sz w:val="28"/>
          <w:szCs w:val="28"/>
          <w:lang w:val="en-US"/>
        </w:rPr>
        <w:t>D</w:t>
      </w:r>
      <w:r w:rsidR="004E0796" w:rsidRPr="00BA702E">
        <w:rPr>
          <w:sz w:val="28"/>
          <w:szCs w:val="28"/>
        </w:rPr>
        <w:t>=(4</w:t>
      </w:r>
      <w:r w:rsidR="004E0796" w:rsidRPr="00BA702E">
        <w:rPr>
          <w:sz w:val="28"/>
          <w:szCs w:val="28"/>
          <w:lang w:val="en-US"/>
        </w:rPr>
        <w:t>S</w:t>
      </w:r>
      <w:r w:rsidR="004E0796" w:rsidRPr="00BA702E">
        <w:rPr>
          <w:sz w:val="28"/>
          <w:szCs w:val="28"/>
        </w:rPr>
        <w:t>/</w:t>
      </w:r>
      <w:r w:rsidR="004E0796" w:rsidRPr="00BA702E">
        <w:rPr>
          <w:sz w:val="28"/>
          <w:szCs w:val="28"/>
          <w:lang w:val="en-US"/>
        </w:rPr>
        <w:t>π</w:t>
      </w:r>
      <w:r w:rsidR="004E0796" w:rsidRPr="00BA702E">
        <w:rPr>
          <w:sz w:val="28"/>
          <w:szCs w:val="28"/>
        </w:rPr>
        <w:t>)</w:t>
      </w:r>
      <w:r w:rsidR="004E0796" w:rsidRPr="00BA702E">
        <w:rPr>
          <w:sz w:val="28"/>
          <w:szCs w:val="28"/>
          <w:vertAlign w:val="superscript"/>
        </w:rPr>
        <w:t>0,5</w:t>
      </w:r>
      <w:r w:rsidR="004E0796" w:rsidRPr="00BA702E">
        <w:rPr>
          <w:sz w:val="28"/>
          <w:szCs w:val="28"/>
        </w:rPr>
        <w:t>=(4∙8,75/3,14)</w:t>
      </w:r>
      <w:r w:rsidR="004E0796" w:rsidRPr="00BA702E">
        <w:rPr>
          <w:sz w:val="28"/>
          <w:szCs w:val="28"/>
          <w:vertAlign w:val="superscript"/>
        </w:rPr>
        <w:t>0,5</w:t>
      </w:r>
      <w:r w:rsidR="004E0796" w:rsidRPr="00BA702E">
        <w:rPr>
          <w:sz w:val="28"/>
          <w:szCs w:val="28"/>
        </w:rPr>
        <w:t>=3,34 м.</w:t>
      </w:r>
    </w:p>
    <w:p w:rsidR="009E6FA7" w:rsidRPr="00F414F0" w:rsidRDefault="009E6FA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Нижнее сечение ЗРО представляет собой квадрат со стороной В, площадь этого сечения </w:t>
      </w:r>
      <w:r w:rsidR="00BB7062" w:rsidRPr="00BA702E">
        <w:rPr>
          <w:position w:val="-12"/>
          <w:sz w:val="28"/>
          <w:szCs w:val="28"/>
        </w:rPr>
        <w:object w:dxaOrig="480" w:dyaOrig="380">
          <v:shape id="_x0000_i1353" type="#_x0000_t75" style="width:24pt;height:18.75pt" o:ole="">
            <v:imagedata r:id="rId645" o:title=""/>
          </v:shape>
          <o:OLEObject Type="Embed" ProgID="Equation.3" ShapeID="_x0000_i1353" DrawAspect="Content" ObjectID="_1472073476" r:id="rId646"/>
        </w:object>
      </w:r>
      <w:r w:rsidRPr="00BA702E">
        <w:rPr>
          <w:sz w:val="28"/>
          <w:szCs w:val="28"/>
        </w:rPr>
        <w:t xml:space="preserve"> принимается равной (0,35…0,40)</w:t>
      </w:r>
      <w:r w:rsidRPr="00BA702E">
        <w:rPr>
          <w:sz w:val="28"/>
          <w:szCs w:val="28"/>
          <w:lang w:val="en-US"/>
        </w:rPr>
        <w:t>S</w:t>
      </w:r>
      <w:r w:rsidRPr="00BA702E">
        <w:rPr>
          <w:sz w:val="28"/>
          <w:szCs w:val="28"/>
        </w:rPr>
        <w:t>. Принимаем</w:t>
      </w:r>
    </w:p>
    <w:p w:rsidR="009E6FA7" w:rsidRPr="00F414F0" w:rsidRDefault="009E6FA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480" w:dyaOrig="380">
          <v:shape id="_x0000_i1354" type="#_x0000_t75" style="width:24pt;height:18.75pt" o:ole="">
            <v:imagedata r:id="rId645" o:title=""/>
          </v:shape>
          <o:OLEObject Type="Embed" ProgID="Equation.3" ShapeID="_x0000_i1354" DrawAspect="Content" ObjectID="_1472073477" r:id="rId647"/>
        </w:object>
      </w:r>
      <w:r w:rsidR="004E0796" w:rsidRPr="00BA702E">
        <w:rPr>
          <w:sz w:val="28"/>
          <w:szCs w:val="28"/>
        </w:rPr>
        <w:t>=0,38∙8,75=3,325 м</w:t>
      </w:r>
      <w:r w:rsidR="004E0796" w:rsidRPr="00BA702E">
        <w:rPr>
          <w:sz w:val="28"/>
          <w:szCs w:val="28"/>
          <w:vertAlign w:val="superscript"/>
        </w:rPr>
        <w:t>2</w:t>
      </w:r>
      <w:r w:rsidR="004E0796" w:rsidRPr="00BA702E">
        <w:rPr>
          <w:sz w:val="28"/>
          <w:szCs w:val="28"/>
        </w:rPr>
        <w:t>.</w:t>
      </w:r>
    </w:p>
    <w:p w:rsidR="009E6FA7" w:rsidRPr="00F414F0" w:rsidRDefault="009E6FA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Площадь среднего сечения ЗРО равна</w:t>
      </w:r>
    </w:p>
    <w:p w:rsidR="009E6FA7" w:rsidRPr="00F414F0" w:rsidRDefault="009E6FA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4560" w:dyaOrig="380">
          <v:shape id="_x0000_i1355" type="#_x0000_t75" style="width:228pt;height:18.75pt" o:ole="">
            <v:imagedata r:id="rId648" o:title=""/>
          </v:shape>
          <o:OLEObject Type="Embed" ProgID="Equation.3" ShapeID="_x0000_i1355" DrawAspect="Content" ObjectID="_1472073478" r:id="rId649"/>
        </w:object>
      </w:r>
      <w:r w:rsidR="004E0796" w:rsidRPr="00BA702E">
        <w:rPr>
          <w:sz w:val="28"/>
          <w:szCs w:val="28"/>
        </w:rPr>
        <w:t xml:space="preserve"> м.</w:t>
      </w:r>
    </w:p>
    <w:p w:rsidR="009E6FA7" w:rsidRPr="00F414F0" w:rsidRDefault="009E6FA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BA702E" w:rsidRDefault="00205279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Сжигание топлива в среднем ярусе (при газовом отоплении с помощью шести-восьми горелок) ведется в основном потоке воздуха, поднимающегося снизу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 нагретого до 600-800</w:t>
      </w:r>
      <w:r w:rsidR="00BB7062" w:rsidRPr="00BA702E">
        <w:rPr>
          <w:position w:val="-6"/>
          <w:sz w:val="28"/>
          <w:szCs w:val="28"/>
        </w:rPr>
        <w:object w:dxaOrig="340" w:dyaOrig="279">
          <v:shape id="_x0000_i1356" type="#_x0000_t75" style="width:17.25pt;height:14.25pt" o:ole="">
            <v:imagedata r:id="rId650" o:title=""/>
          </v:shape>
          <o:OLEObject Type="Embed" ProgID="Equation.DSMT4" ShapeID="_x0000_i1356" DrawAspect="Content" ObjectID="_1472073479" r:id="rId651"/>
        </w:object>
      </w:r>
      <w:r w:rsidRPr="00BA702E">
        <w:rPr>
          <w:sz w:val="28"/>
          <w:szCs w:val="28"/>
        </w:rPr>
        <w:t xml:space="preserve"> в результате охлаждения обожженной масс, опускающихся вниз. Поэтому высоту ЗО шахтной печи, отапливаемой природным газом, целесообразно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принимать по практическим данным равной </w:t>
      </w:r>
      <w:r w:rsidR="004E0796" w:rsidRPr="00BA702E">
        <w:rPr>
          <w:sz w:val="28"/>
          <w:szCs w:val="28"/>
          <w:lang w:val="en-US"/>
        </w:rPr>
        <w:t>L</w:t>
      </w:r>
      <w:r w:rsidR="004E0796" w:rsidRPr="00BA702E">
        <w:rPr>
          <w:sz w:val="28"/>
          <w:szCs w:val="28"/>
          <w:vertAlign w:val="subscript"/>
        </w:rPr>
        <w:t>ЗО</w:t>
      </w:r>
      <w:r w:rsidR="004E0796" w:rsidRPr="00BA702E">
        <w:rPr>
          <w:sz w:val="28"/>
          <w:szCs w:val="28"/>
        </w:rPr>
        <w:t>=3,5 м.</w:t>
      </w:r>
    </w:p>
    <w:p w:rsidR="004E0796" w:rsidRPr="00BA702E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Высота ЭЗ и ЗРО рассчитывается по продолжительности нагрева технологического сырья в ЭЗ – τ</w:t>
      </w:r>
      <w:r w:rsidRPr="00BA702E">
        <w:rPr>
          <w:sz w:val="28"/>
          <w:szCs w:val="28"/>
          <w:vertAlign w:val="subscript"/>
        </w:rPr>
        <w:t>ЭЗ</w:t>
      </w:r>
      <w:r w:rsidRPr="00BA702E">
        <w:rPr>
          <w:sz w:val="28"/>
          <w:szCs w:val="28"/>
        </w:rPr>
        <w:t xml:space="preserve"> и охлаждения технологического продукта в ЗРО – τ</w:t>
      </w:r>
      <w:r w:rsidRPr="00BA702E">
        <w:rPr>
          <w:sz w:val="28"/>
          <w:szCs w:val="28"/>
          <w:vertAlign w:val="subscript"/>
        </w:rPr>
        <w:t>ЗРО</w:t>
      </w:r>
      <w:r w:rsidRPr="00BA702E">
        <w:rPr>
          <w:sz w:val="28"/>
          <w:szCs w:val="28"/>
        </w:rPr>
        <w:t>.</w:t>
      </w:r>
    </w:p>
    <w:p w:rsidR="004E0796" w:rsidRPr="00BA702E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Расчет τ</w:t>
      </w:r>
      <w:r w:rsidRPr="00BA702E">
        <w:rPr>
          <w:sz w:val="28"/>
          <w:szCs w:val="28"/>
          <w:vertAlign w:val="subscript"/>
        </w:rPr>
        <w:t>ЭЗ</w:t>
      </w:r>
      <w:r w:rsidRPr="00BA702E">
        <w:rPr>
          <w:sz w:val="28"/>
          <w:szCs w:val="28"/>
        </w:rPr>
        <w:t xml:space="preserve"> и τ</w:t>
      </w:r>
      <w:r w:rsidRPr="00BA702E">
        <w:rPr>
          <w:sz w:val="28"/>
          <w:szCs w:val="28"/>
          <w:vertAlign w:val="subscript"/>
        </w:rPr>
        <w:t>ЗРО</w:t>
      </w:r>
      <w:r w:rsidRPr="00BA702E">
        <w:rPr>
          <w:sz w:val="28"/>
          <w:szCs w:val="28"/>
        </w:rPr>
        <w:t xml:space="preserve"> выполняется в следующей последовательности.</w:t>
      </w:r>
    </w:p>
    <w:p w:rsidR="004E0796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Находим средние по высоте зоны температуры газов, известняка, воздуха и технологического продукта.</w:t>
      </w:r>
    </w:p>
    <w:p w:rsidR="009E6FA7" w:rsidRPr="00F414F0" w:rsidRDefault="009E6FA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4080" w:dyaOrig="380">
          <v:shape id="_x0000_i1357" type="#_x0000_t75" style="width:204pt;height:18.75pt" o:ole="">
            <v:imagedata r:id="rId652" o:title=""/>
          </v:shape>
          <o:OLEObject Type="Embed" ProgID="Equation.3" ShapeID="_x0000_i1357" DrawAspect="Content" ObjectID="_1472073480" r:id="rId653"/>
        </w:object>
      </w:r>
      <w:r w:rsidR="004E0796" w:rsidRPr="00BA702E">
        <w:rPr>
          <w:sz w:val="28"/>
          <w:szCs w:val="28"/>
        </w:rPr>
        <w:t xml:space="preserve"> °С.</w:t>
      </w:r>
    </w:p>
    <w:p w:rsidR="004E079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4180" w:dyaOrig="380">
          <v:shape id="_x0000_i1358" type="#_x0000_t75" style="width:209.25pt;height:18.75pt" o:ole="">
            <v:imagedata r:id="rId654" o:title=""/>
          </v:shape>
          <o:OLEObject Type="Embed" ProgID="Equation.3" ShapeID="_x0000_i1358" DrawAspect="Content" ObjectID="_1472073481" r:id="rId655"/>
        </w:object>
      </w:r>
      <w:r w:rsidR="004E0796" w:rsidRPr="00BA702E">
        <w:rPr>
          <w:sz w:val="28"/>
          <w:szCs w:val="28"/>
        </w:rPr>
        <w:t xml:space="preserve"> °С.</w:t>
      </w:r>
    </w:p>
    <w:p w:rsidR="004E079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4300" w:dyaOrig="380">
          <v:shape id="_x0000_i1359" type="#_x0000_t75" style="width:215.25pt;height:18.75pt" o:ole="">
            <v:imagedata r:id="rId656" o:title=""/>
          </v:shape>
          <o:OLEObject Type="Embed" ProgID="Equation.3" ShapeID="_x0000_i1359" DrawAspect="Content" ObjectID="_1472073482" r:id="rId657"/>
        </w:object>
      </w:r>
      <w:r w:rsidR="004E0796" w:rsidRPr="00BA702E">
        <w:rPr>
          <w:sz w:val="28"/>
          <w:szCs w:val="28"/>
        </w:rPr>
        <w:t xml:space="preserve"> °С.</w:t>
      </w:r>
    </w:p>
    <w:p w:rsidR="004E0796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2"/>
          <w:sz w:val="28"/>
          <w:szCs w:val="28"/>
        </w:rPr>
        <w:object w:dxaOrig="4560" w:dyaOrig="380">
          <v:shape id="_x0000_i1360" type="#_x0000_t75" style="width:228pt;height:18.75pt" o:ole="">
            <v:imagedata r:id="rId658" o:title=""/>
          </v:shape>
          <o:OLEObject Type="Embed" ProgID="Equation.3" ShapeID="_x0000_i1360" DrawAspect="Content" ObjectID="_1472073483" r:id="rId659"/>
        </w:object>
      </w:r>
      <w:r w:rsidR="004E0796" w:rsidRPr="00BA702E">
        <w:rPr>
          <w:sz w:val="28"/>
          <w:szCs w:val="28"/>
        </w:rPr>
        <w:t xml:space="preserve"> °С.</w:t>
      </w:r>
    </w:p>
    <w:p w:rsidR="009E6FA7" w:rsidRPr="00F414F0" w:rsidRDefault="009E6FA7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E0796" w:rsidRPr="00BA702E">
        <w:rPr>
          <w:sz w:val="28"/>
          <w:szCs w:val="28"/>
        </w:rPr>
        <w:t>Далее рассчитываем средние по высоте зон приведенные скорости газов и воздуха и соответствующие им числа Рейнольдса.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4"/>
          <w:sz w:val="28"/>
          <w:szCs w:val="28"/>
        </w:rPr>
        <w:object w:dxaOrig="2400" w:dyaOrig="639">
          <v:shape id="_x0000_i1361" type="#_x0000_t75" style="width:120pt;height:32.25pt" o:ole="">
            <v:imagedata r:id="rId660" o:title=""/>
          </v:shape>
          <o:OLEObject Type="Embed" ProgID="Equation.3" ShapeID="_x0000_i1361" DrawAspect="Content" ObjectID="_1472073484" r:id="rId661"/>
        </w:object>
      </w:r>
      <w:r w:rsidR="004E0796" w:rsidRPr="00BA702E">
        <w:rPr>
          <w:sz w:val="28"/>
          <w:szCs w:val="28"/>
        </w:rPr>
        <w:t>,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  <w:szCs w:val="28"/>
        </w:rPr>
        <w:object w:dxaOrig="400" w:dyaOrig="360">
          <v:shape id="_x0000_i1362" type="#_x0000_t75" style="width:20.25pt;height:18pt" o:ole="">
            <v:imagedata r:id="rId662" o:title=""/>
          </v:shape>
          <o:OLEObject Type="Embed" ProgID="Equation.3" ShapeID="_x0000_i1362" DrawAspect="Content" ObjectID="_1472073485" r:id="rId663"/>
        </w:object>
      </w:r>
      <w:r w:rsidRPr="00BA702E">
        <w:rPr>
          <w:sz w:val="28"/>
          <w:szCs w:val="28"/>
        </w:rPr>
        <w:t xml:space="preserve"> – средний по высоте экономайзерной зоны удельный выход отходящих газов, рассчитываемый по формуле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4"/>
          <w:sz w:val="28"/>
          <w:szCs w:val="28"/>
        </w:rPr>
        <w:object w:dxaOrig="7280" w:dyaOrig="400">
          <v:shape id="_x0000_i1363" type="#_x0000_t75" style="width:363.75pt;height:20.25pt" o:ole="">
            <v:imagedata r:id="rId664" o:title=""/>
          </v:shape>
          <o:OLEObject Type="Embed" ProgID="Equation.3" ShapeID="_x0000_i1363" DrawAspect="Content" ObjectID="_1472073486" r:id="rId665"/>
        </w:object>
      </w:r>
    </w:p>
    <w:p w:rsidR="004E0796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10"/>
          <w:sz w:val="28"/>
          <w:szCs w:val="28"/>
        </w:rPr>
        <w:object w:dxaOrig="1540" w:dyaOrig="320">
          <v:shape id="_x0000_i1364" type="#_x0000_t75" style="width:77.25pt;height:15.75pt" o:ole="">
            <v:imagedata r:id="rId666" o:title=""/>
          </v:shape>
          <o:OLEObject Type="Embed" ProgID="Equation.3" ShapeID="_x0000_i1364" DrawAspect="Content" ObjectID="_1472073487" r:id="rId667"/>
        </w:object>
      </w:r>
      <w:r w:rsidR="004E0796" w:rsidRPr="00BA702E">
        <w:rPr>
          <w:sz w:val="28"/>
          <w:szCs w:val="28"/>
        </w:rPr>
        <w:t xml:space="preserve"> м</w:t>
      </w:r>
      <w:r w:rsidR="004E0796" w:rsidRPr="00BA702E">
        <w:rPr>
          <w:sz w:val="28"/>
          <w:szCs w:val="28"/>
          <w:vertAlign w:val="superscript"/>
        </w:rPr>
        <w:t>3</w:t>
      </w:r>
      <w:r w:rsidR="004E0796" w:rsidRPr="00BA702E">
        <w:rPr>
          <w:sz w:val="28"/>
          <w:szCs w:val="28"/>
        </w:rPr>
        <w:t>/кг</w:t>
      </w:r>
      <w:r w:rsidR="004E0796" w:rsidRPr="00BA702E">
        <w:rPr>
          <w:sz w:val="28"/>
          <w:szCs w:val="28"/>
          <w:lang w:val="en-US"/>
        </w:rPr>
        <w:t>CaO</w:t>
      </w:r>
      <w:r w:rsidR="004E0796" w:rsidRPr="00BA702E">
        <w:rPr>
          <w:sz w:val="28"/>
          <w:szCs w:val="28"/>
        </w:rPr>
        <w:t>.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Тогда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28"/>
          <w:sz w:val="28"/>
          <w:szCs w:val="28"/>
        </w:rPr>
        <w:object w:dxaOrig="3180" w:dyaOrig="660">
          <v:shape id="_x0000_i1365" type="#_x0000_t75" style="width:159pt;height:33pt" o:ole="">
            <v:imagedata r:id="rId668" o:title=""/>
          </v:shape>
          <o:OLEObject Type="Embed" ProgID="Equation.3" ShapeID="_x0000_i1365" DrawAspect="Content" ObjectID="_1472073488" r:id="rId669"/>
        </w:object>
      </w:r>
      <w:r w:rsidR="004E0796" w:rsidRPr="00BA702E">
        <w:rPr>
          <w:sz w:val="28"/>
          <w:szCs w:val="28"/>
        </w:rPr>
        <w:t xml:space="preserve"> м/с;</w:t>
      </w:r>
    </w:p>
    <w:p w:rsidR="004E0796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0"/>
          <w:sz w:val="28"/>
          <w:szCs w:val="28"/>
          <w:lang w:val="en-US"/>
        </w:rPr>
        <w:object w:dxaOrig="3660" w:dyaOrig="720">
          <v:shape id="_x0000_i1366" type="#_x0000_t75" style="width:183pt;height:36pt" o:ole="">
            <v:imagedata r:id="rId670" o:title=""/>
          </v:shape>
          <o:OLEObject Type="Embed" ProgID="Equation.3" ShapeID="_x0000_i1366" DrawAspect="Content" ObjectID="_1472073489" r:id="rId671"/>
        </w:object>
      </w:r>
      <w:r w:rsidR="004E0796" w:rsidRPr="00BA702E">
        <w:rPr>
          <w:sz w:val="28"/>
          <w:szCs w:val="28"/>
        </w:rPr>
        <w:t>,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  <w:szCs w:val="28"/>
        </w:rPr>
        <w:object w:dxaOrig="260" w:dyaOrig="360">
          <v:shape id="_x0000_i1367" type="#_x0000_t75" style="width:12.75pt;height:18pt" o:ole="">
            <v:imagedata r:id="rId672" o:title=""/>
          </v:shape>
          <o:OLEObject Type="Embed" ProgID="Equation.3" ShapeID="_x0000_i1367" DrawAspect="Content" ObjectID="_1472073490" r:id="rId673"/>
        </w:object>
      </w:r>
      <w:r w:rsidRPr="00BA702E">
        <w:rPr>
          <w:sz w:val="28"/>
          <w:szCs w:val="28"/>
        </w:rPr>
        <w:t xml:space="preserve">– коэффициент кинематической вязкости газов при </w:t>
      </w:r>
      <w:r w:rsidR="00BB7062" w:rsidRPr="00BA702E">
        <w:rPr>
          <w:position w:val="-12"/>
          <w:sz w:val="28"/>
          <w:szCs w:val="28"/>
        </w:rPr>
        <w:object w:dxaOrig="540" w:dyaOrig="360">
          <v:shape id="_x0000_i1368" type="#_x0000_t75" style="width:27pt;height:18pt" o:ole="">
            <v:imagedata r:id="rId674" o:title=""/>
          </v:shape>
          <o:OLEObject Type="Embed" ProgID="Equation.3" ShapeID="_x0000_i1368" DrawAspect="Content" ObjectID="_1472073491" r:id="rId675"/>
        </w:object>
      </w:r>
      <w:r w:rsidRPr="00BA702E">
        <w:rPr>
          <w:sz w:val="28"/>
          <w:szCs w:val="28"/>
        </w:rPr>
        <w:t>, м</w:t>
      </w:r>
      <w:r w:rsidRPr="00BA702E">
        <w:rPr>
          <w:sz w:val="28"/>
          <w:szCs w:val="28"/>
          <w:vertAlign w:val="superscript"/>
        </w:rPr>
        <w:t>2</w:t>
      </w:r>
      <w:r w:rsidRPr="00BA702E">
        <w:rPr>
          <w:sz w:val="28"/>
          <w:szCs w:val="28"/>
        </w:rPr>
        <w:t>/с.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0"/>
          <w:sz w:val="28"/>
          <w:szCs w:val="28"/>
          <w:lang w:val="en-US"/>
        </w:rPr>
        <w:object w:dxaOrig="6780" w:dyaOrig="700">
          <v:shape id="_x0000_i1369" type="#_x0000_t75" style="width:339pt;height:35.25pt" o:ole="">
            <v:imagedata r:id="rId676" o:title=""/>
          </v:shape>
          <o:OLEObject Type="Embed" ProgID="Equation.3" ShapeID="_x0000_i1369" DrawAspect="Content" ObjectID="_1472073492" r:id="rId677"/>
        </w:object>
      </w:r>
      <w:r w:rsidR="004E0796" w:rsidRPr="00BA702E">
        <w:rPr>
          <w:sz w:val="28"/>
          <w:szCs w:val="28"/>
        </w:rPr>
        <w:t xml:space="preserve"> м/с;</w:t>
      </w:r>
    </w:p>
    <w:p w:rsidR="004E0796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0"/>
          <w:sz w:val="28"/>
          <w:szCs w:val="28"/>
          <w:lang w:val="en-US"/>
        </w:rPr>
        <w:object w:dxaOrig="3480" w:dyaOrig="720">
          <v:shape id="_x0000_i1370" type="#_x0000_t75" style="width:174pt;height:36pt" o:ole="">
            <v:imagedata r:id="rId678" o:title=""/>
          </v:shape>
          <o:OLEObject Type="Embed" ProgID="Equation.3" ShapeID="_x0000_i1370" DrawAspect="Content" ObjectID="_1472073493" r:id="rId679"/>
        </w:object>
      </w:r>
      <w:r w:rsidR="004E0796" w:rsidRPr="00BA702E">
        <w:rPr>
          <w:sz w:val="28"/>
          <w:szCs w:val="28"/>
        </w:rPr>
        <w:t>,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BA702E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  <w:szCs w:val="28"/>
        </w:rPr>
        <w:object w:dxaOrig="260" w:dyaOrig="360">
          <v:shape id="_x0000_i1371" type="#_x0000_t75" style="width:12.75pt;height:18pt" o:ole="">
            <v:imagedata r:id="rId680" o:title=""/>
          </v:shape>
          <o:OLEObject Type="Embed" ProgID="Equation.3" ShapeID="_x0000_i1371" DrawAspect="Content" ObjectID="_1472073494" r:id="rId681"/>
        </w:object>
      </w:r>
      <w:r w:rsidRPr="00BA702E">
        <w:rPr>
          <w:sz w:val="28"/>
          <w:szCs w:val="28"/>
        </w:rPr>
        <w:t xml:space="preserve">– коэффициент кинематической вязкости воздуха при </w:t>
      </w:r>
      <w:r w:rsidR="00BB7062" w:rsidRPr="00BA702E">
        <w:rPr>
          <w:position w:val="-12"/>
          <w:sz w:val="28"/>
          <w:szCs w:val="28"/>
        </w:rPr>
        <w:object w:dxaOrig="540" w:dyaOrig="360">
          <v:shape id="_x0000_i1372" type="#_x0000_t75" style="width:27pt;height:18pt" o:ole="">
            <v:imagedata r:id="rId682" o:title=""/>
          </v:shape>
          <o:OLEObject Type="Embed" ProgID="Equation.3" ShapeID="_x0000_i1372" DrawAspect="Content" ObjectID="_1472073495" r:id="rId683"/>
        </w:object>
      </w:r>
      <w:r w:rsidRPr="00BA702E">
        <w:rPr>
          <w:sz w:val="28"/>
          <w:szCs w:val="28"/>
        </w:rPr>
        <w:t>, м</w:t>
      </w:r>
      <w:r w:rsidRPr="00BA702E">
        <w:rPr>
          <w:sz w:val="28"/>
          <w:szCs w:val="28"/>
          <w:vertAlign w:val="superscript"/>
        </w:rPr>
        <w:t>2</w:t>
      </w:r>
      <w:r w:rsidRPr="00BA702E">
        <w:rPr>
          <w:sz w:val="28"/>
          <w:szCs w:val="28"/>
        </w:rPr>
        <w:t>/с.</w:t>
      </w:r>
    </w:p>
    <w:p w:rsidR="00A95758" w:rsidRPr="00F414F0" w:rsidRDefault="00205279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Ведомым теплообменом в ЗРО и ЭЗ является теплоотдача, значит можно определить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коэффициенты теплоотдачи. Коэффициенты теплоотдачи от газов к поверхности кусков </w:t>
      </w:r>
      <w:r w:rsidR="00BB7062" w:rsidRPr="00BA702E">
        <w:rPr>
          <w:position w:val="-12"/>
          <w:sz w:val="28"/>
          <w:szCs w:val="28"/>
        </w:rPr>
        <w:object w:dxaOrig="400" w:dyaOrig="360">
          <v:shape id="_x0000_i1373" type="#_x0000_t75" style="width:20.25pt;height:18pt" o:ole="">
            <v:imagedata r:id="rId684" o:title=""/>
          </v:shape>
          <o:OLEObject Type="Embed" ProgID="Equation.3" ShapeID="_x0000_i1373" DrawAspect="Content" ObjectID="_1472073496" r:id="rId685"/>
        </w:object>
      </w:r>
      <w:r w:rsidRPr="00BA702E">
        <w:rPr>
          <w:sz w:val="28"/>
          <w:szCs w:val="28"/>
        </w:rPr>
        <w:t xml:space="preserve"> и от поверхности кусков к воздуху </w:t>
      </w:r>
      <w:r w:rsidR="00BB7062" w:rsidRPr="00BA702E">
        <w:rPr>
          <w:position w:val="-12"/>
          <w:sz w:val="28"/>
          <w:szCs w:val="28"/>
        </w:rPr>
        <w:object w:dxaOrig="499" w:dyaOrig="360">
          <v:shape id="_x0000_i1374" type="#_x0000_t75" style="width:24.75pt;height:18pt" o:ole="">
            <v:imagedata r:id="rId686" o:title=""/>
          </v:shape>
          <o:OLEObject Type="Embed" ProgID="Equation.3" ShapeID="_x0000_i1374" DrawAspect="Content" ObjectID="_1472073497" r:id="rId687"/>
        </w:object>
      </w:r>
      <w:r w:rsidRPr="00BA702E">
        <w:rPr>
          <w:sz w:val="28"/>
          <w:szCs w:val="28"/>
        </w:rPr>
        <w:t xml:space="preserve"> при </w:t>
      </w:r>
      <w:r w:rsidRPr="00BA702E">
        <w:rPr>
          <w:sz w:val="28"/>
          <w:szCs w:val="28"/>
          <w:lang w:val="en-US"/>
        </w:rPr>
        <w:t>Re</w:t>
      </w:r>
      <w:r w:rsidRPr="00BA702E">
        <w:rPr>
          <w:sz w:val="28"/>
          <w:szCs w:val="28"/>
        </w:rPr>
        <w:t>&gt;200 определяем по зависимости: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05279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position w:val="-30"/>
          <w:sz w:val="28"/>
          <w:szCs w:val="28"/>
        </w:rPr>
        <w:object w:dxaOrig="2299" w:dyaOrig="700">
          <v:shape id="_x0000_i1375" type="#_x0000_t75" style="width:126.75pt;height:39pt" o:ole="">
            <v:imagedata r:id="rId688" o:title=""/>
          </v:shape>
          <o:OLEObject Type="Embed" ProgID="Equation.3" ShapeID="_x0000_i1375" DrawAspect="Content" ObjectID="_1472073498" r:id="rId689"/>
        </w:object>
      </w:r>
    </w:p>
    <w:p w:rsidR="00A95758" w:rsidRPr="00A95758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E0796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Коэффициенты теплоотдачи от газов к поверхности кусков </w:t>
      </w:r>
      <w:r w:rsidR="00BB7062" w:rsidRPr="00BA702E">
        <w:rPr>
          <w:position w:val="-12"/>
          <w:sz w:val="28"/>
          <w:szCs w:val="28"/>
        </w:rPr>
        <w:object w:dxaOrig="400" w:dyaOrig="360">
          <v:shape id="_x0000_i1376" type="#_x0000_t75" style="width:20.25pt;height:18pt" o:ole="">
            <v:imagedata r:id="rId684" o:title=""/>
          </v:shape>
          <o:OLEObject Type="Embed" ProgID="Equation.3" ShapeID="_x0000_i1376" DrawAspect="Content" ObjectID="_1472073499" r:id="rId690"/>
        </w:object>
      </w:r>
      <w:r w:rsidRPr="00BA702E">
        <w:rPr>
          <w:sz w:val="28"/>
          <w:szCs w:val="28"/>
        </w:rPr>
        <w:t xml:space="preserve"> и от поверхности кусков к воздуху </w:t>
      </w:r>
      <w:r w:rsidR="00BB7062" w:rsidRPr="00BA702E">
        <w:rPr>
          <w:position w:val="-12"/>
          <w:sz w:val="28"/>
          <w:szCs w:val="28"/>
        </w:rPr>
        <w:object w:dxaOrig="499" w:dyaOrig="360">
          <v:shape id="_x0000_i1377" type="#_x0000_t75" style="width:24.75pt;height:18pt" o:ole="">
            <v:imagedata r:id="rId691" o:title=""/>
          </v:shape>
          <o:OLEObject Type="Embed" ProgID="Equation.3" ShapeID="_x0000_i1377" DrawAspect="Content" ObjectID="_1472073500" r:id="rId692"/>
        </w:object>
      </w:r>
      <w:r w:rsidRPr="00BA702E">
        <w:rPr>
          <w:sz w:val="28"/>
          <w:szCs w:val="28"/>
        </w:rPr>
        <w:t xml:space="preserve"> при </w:t>
      </w:r>
      <w:r w:rsidRPr="00BA702E">
        <w:rPr>
          <w:sz w:val="28"/>
          <w:szCs w:val="28"/>
          <w:lang w:val="en-US"/>
        </w:rPr>
        <w:t>Re</w:t>
      </w:r>
      <w:r w:rsidRPr="00BA702E">
        <w:rPr>
          <w:sz w:val="28"/>
          <w:szCs w:val="28"/>
        </w:rPr>
        <w:t>&gt;200: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0"/>
          <w:sz w:val="28"/>
          <w:szCs w:val="28"/>
          <w:lang w:val="en-US"/>
        </w:rPr>
        <w:object w:dxaOrig="5500" w:dyaOrig="700">
          <v:shape id="_x0000_i1378" type="#_x0000_t75" style="width:275.25pt;height:35.25pt" o:ole="">
            <v:imagedata r:id="rId693" o:title=""/>
          </v:shape>
          <o:OLEObject Type="Embed" ProgID="Equation.3" ShapeID="_x0000_i1378" DrawAspect="Content" ObjectID="_1472073501" r:id="rId694"/>
        </w:object>
      </w:r>
      <w:r w:rsidR="004E0796" w:rsidRPr="00BA702E">
        <w:rPr>
          <w:sz w:val="28"/>
          <w:szCs w:val="28"/>
        </w:rPr>
        <w:t xml:space="preserve"> Вт/(м</w:t>
      </w:r>
      <w:r w:rsidR="004E0796" w:rsidRPr="00BA702E">
        <w:rPr>
          <w:sz w:val="28"/>
          <w:szCs w:val="28"/>
          <w:vertAlign w:val="superscript"/>
        </w:rPr>
        <w:t>2</w:t>
      </w:r>
      <w:r w:rsidR="004E0796" w:rsidRPr="00BA702E">
        <w:rPr>
          <w:sz w:val="28"/>
          <w:szCs w:val="28"/>
        </w:rPr>
        <w:t>∙К),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95758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  <w:szCs w:val="28"/>
        </w:rPr>
        <w:object w:dxaOrig="279" w:dyaOrig="360">
          <v:shape id="_x0000_i1379" type="#_x0000_t75" style="width:14.25pt;height:18pt" o:ole="">
            <v:imagedata r:id="rId695" o:title=""/>
          </v:shape>
          <o:OLEObject Type="Embed" ProgID="Equation.3" ShapeID="_x0000_i1379" DrawAspect="Content" ObjectID="_1472073502" r:id="rId696"/>
        </w:object>
      </w:r>
      <w:r w:rsidRPr="00BA702E">
        <w:rPr>
          <w:sz w:val="28"/>
          <w:szCs w:val="28"/>
        </w:rPr>
        <w:t xml:space="preserve">– коэффициент теплопроводности газа при </w:t>
      </w:r>
      <w:r w:rsidR="00BB7062" w:rsidRPr="00BA702E">
        <w:rPr>
          <w:position w:val="-12"/>
          <w:sz w:val="28"/>
          <w:szCs w:val="28"/>
        </w:rPr>
        <w:object w:dxaOrig="540" w:dyaOrig="360">
          <v:shape id="_x0000_i1380" type="#_x0000_t75" style="width:27pt;height:18pt" o:ole="">
            <v:imagedata r:id="rId697" o:title=""/>
          </v:shape>
          <o:OLEObject Type="Embed" ProgID="Equation.3" ShapeID="_x0000_i1380" DrawAspect="Content" ObjectID="_1472073503" r:id="rId698"/>
        </w:object>
      </w:r>
      <w:r w:rsidRPr="00BA702E">
        <w:rPr>
          <w:sz w:val="28"/>
          <w:szCs w:val="28"/>
        </w:rPr>
        <w:t>.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0"/>
          <w:sz w:val="28"/>
          <w:szCs w:val="28"/>
        </w:rPr>
        <w:object w:dxaOrig="5340" w:dyaOrig="700">
          <v:shape id="_x0000_i1381" type="#_x0000_t75" style="width:267pt;height:35.25pt" o:ole="">
            <v:imagedata r:id="rId699" o:title=""/>
          </v:shape>
          <o:OLEObject Type="Embed" ProgID="Equation.3" ShapeID="_x0000_i1381" DrawAspect="Content" ObjectID="_1472073504" r:id="rId700"/>
        </w:object>
      </w:r>
      <w:r w:rsidR="004E0796" w:rsidRPr="00BA702E">
        <w:rPr>
          <w:sz w:val="28"/>
          <w:szCs w:val="28"/>
        </w:rPr>
        <w:t xml:space="preserve"> Вт/(м</w:t>
      </w:r>
      <w:r w:rsidR="004E0796" w:rsidRPr="00BA702E">
        <w:rPr>
          <w:sz w:val="28"/>
          <w:szCs w:val="28"/>
          <w:vertAlign w:val="superscript"/>
        </w:rPr>
        <w:t>2</w:t>
      </w:r>
      <w:r w:rsidR="004E0796" w:rsidRPr="00BA702E">
        <w:rPr>
          <w:sz w:val="28"/>
          <w:szCs w:val="28"/>
        </w:rPr>
        <w:t>∙К),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BA702E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  <w:szCs w:val="28"/>
        </w:rPr>
        <w:object w:dxaOrig="279" w:dyaOrig="360">
          <v:shape id="_x0000_i1382" type="#_x0000_t75" style="width:14.25pt;height:18pt" o:ole="">
            <v:imagedata r:id="rId701" o:title=""/>
          </v:shape>
          <o:OLEObject Type="Embed" ProgID="Equation.3" ShapeID="_x0000_i1382" DrawAspect="Content" ObjectID="_1472073505" r:id="rId702"/>
        </w:object>
      </w:r>
      <w:r w:rsidRPr="00BA702E">
        <w:rPr>
          <w:sz w:val="28"/>
          <w:szCs w:val="28"/>
        </w:rPr>
        <w:t xml:space="preserve">– коэффициент теплопроводности воздуха при </w:t>
      </w:r>
      <w:r w:rsidR="00BB7062" w:rsidRPr="00BA702E">
        <w:rPr>
          <w:position w:val="-12"/>
          <w:sz w:val="28"/>
          <w:szCs w:val="28"/>
        </w:rPr>
        <w:object w:dxaOrig="540" w:dyaOrig="360">
          <v:shape id="_x0000_i1383" type="#_x0000_t75" style="width:27pt;height:18pt" o:ole="">
            <v:imagedata r:id="rId703" o:title=""/>
          </v:shape>
          <o:OLEObject Type="Embed" ProgID="Equation.3" ShapeID="_x0000_i1383" DrawAspect="Content" ObjectID="_1472073506" r:id="rId704"/>
        </w:object>
      </w:r>
      <w:r w:rsidRPr="00BA702E">
        <w:rPr>
          <w:sz w:val="28"/>
          <w:szCs w:val="28"/>
        </w:rPr>
        <w:t>.</w:t>
      </w:r>
    </w:p>
    <w:p w:rsidR="004E0796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Далее рассчитываем средние по высоте зон числа Био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0"/>
          <w:sz w:val="28"/>
          <w:szCs w:val="28"/>
        </w:rPr>
        <w:object w:dxaOrig="4060" w:dyaOrig="720">
          <v:shape id="_x0000_i1384" type="#_x0000_t75" style="width:203.25pt;height:36pt" o:ole="">
            <v:imagedata r:id="rId705" o:title=""/>
          </v:shape>
          <o:OLEObject Type="Embed" ProgID="Equation.3" ShapeID="_x0000_i1384" DrawAspect="Content" ObjectID="_1472073507" r:id="rId706"/>
        </w:object>
      </w:r>
      <w:r w:rsidR="004E0796" w:rsidRPr="00BA702E">
        <w:rPr>
          <w:sz w:val="28"/>
          <w:szCs w:val="28"/>
        </w:rPr>
        <w:t>,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  <w:szCs w:val="28"/>
        </w:rPr>
        <w:object w:dxaOrig="460" w:dyaOrig="360">
          <v:shape id="_x0000_i1385" type="#_x0000_t75" style="width:23.25pt;height:18pt" o:ole="">
            <v:imagedata r:id="rId707" o:title=""/>
          </v:shape>
          <o:OLEObject Type="Embed" ProgID="Equation.3" ShapeID="_x0000_i1385" DrawAspect="Content" ObjectID="_1472073508" r:id="rId708"/>
        </w:object>
      </w:r>
      <w:r w:rsidRPr="00BA702E">
        <w:rPr>
          <w:sz w:val="28"/>
          <w:szCs w:val="28"/>
        </w:rPr>
        <w:t xml:space="preserve">– коэффициент теплопроводности технологического сырья при </w:t>
      </w:r>
      <w:r w:rsidR="00BB7062" w:rsidRPr="00BA702E">
        <w:rPr>
          <w:position w:val="-12"/>
          <w:sz w:val="28"/>
          <w:szCs w:val="28"/>
        </w:rPr>
        <w:object w:dxaOrig="720" w:dyaOrig="360">
          <v:shape id="_x0000_i1386" type="#_x0000_t75" style="width:36pt;height:18pt" o:ole="">
            <v:imagedata r:id="rId709" o:title=""/>
          </v:shape>
          <o:OLEObject Type="Embed" ProgID="Equation.3" ShapeID="_x0000_i1386" DrawAspect="Content" ObjectID="_1472073509" r:id="rId710"/>
        </w:object>
      </w:r>
      <w:r w:rsidRPr="00BA702E">
        <w:rPr>
          <w:sz w:val="28"/>
          <w:szCs w:val="28"/>
        </w:rPr>
        <w:t xml:space="preserve">, </w:t>
      </w:r>
      <w:r w:rsidR="00592A84" w:rsidRPr="00BA702E">
        <w:rPr>
          <w:sz w:val="28"/>
          <w:szCs w:val="28"/>
        </w:rPr>
        <w:t>кВт/(м∙К)</w:t>
      </w:r>
      <w:r w:rsidRPr="00BA702E">
        <w:rPr>
          <w:sz w:val="28"/>
          <w:szCs w:val="28"/>
        </w:rPr>
        <w:t>.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796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0"/>
          <w:sz w:val="28"/>
          <w:szCs w:val="28"/>
        </w:rPr>
        <w:object w:dxaOrig="4239" w:dyaOrig="720">
          <v:shape id="_x0000_i1387" type="#_x0000_t75" style="width:212.25pt;height:36pt" o:ole="">
            <v:imagedata r:id="rId711" o:title=""/>
          </v:shape>
          <o:OLEObject Type="Embed" ProgID="Equation.3" ShapeID="_x0000_i1387" DrawAspect="Content" ObjectID="_1472073510" r:id="rId712"/>
        </w:object>
      </w:r>
      <w:r w:rsidR="004E0796" w:rsidRPr="00BA702E">
        <w:rPr>
          <w:sz w:val="28"/>
          <w:szCs w:val="28"/>
        </w:rPr>
        <w:t>,</w:t>
      </w:r>
    </w:p>
    <w:p w:rsid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E0796" w:rsidRPr="00BA702E" w:rsidRDefault="004E0796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где </w:t>
      </w:r>
      <w:r w:rsidR="00BB7062" w:rsidRPr="00BA702E">
        <w:rPr>
          <w:position w:val="-12"/>
          <w:sz w:val="28"/>
          <w:szCs w:val="28"/>
        </w:rPr>
        <w:object w:dxaOrig="460" w:dyaOrig="360">
          <v:shape id="_x0000_i1388" type="#_x0000_t75" style="width:23.25pt;height:18pt" o:ole="">
            <v:imagedata r:id="rId713" o:title=""/>
          </v:shape>
          <o:OLEObject Type="Embed" ProgID="Equation.3" ShapeID="_x0000_i1388" DrawAspect="Content" ObjectID="_1472073511" r:id="rId714"/>
        </w:object>
      </w:r>
      <w:r w:rsidRPr="00BA702E">
        <w:rPr>
          <w:sz w:val="28"/>
          <w:szCs w:val="28"/>
        </w:rPr>
        <w:t xml:space="preserve">– коэффициент теплопроводности жженой извести при </w:t>
      </w:r>
      <w:r w:rsidR="00BB7062" w:rsidRPr="00BA702E">
        <w:rPr>
          <w:position w:val="-12"/>
          <w:sz w:val="28"/>
          <w:szCs w:val="28"/>
        </w:rPr>
        <w:object w:dxaOrig="720" w:dyaOrig="360">
          <v:shape id="_x0000_i1389" type="#_x0000_t75" style="width:36pt;height:18pt" o:ole="">
            <v:imagedata r:id="rId715" o:title=""/>
          </v:shape>
          <o:OLEObject Type="Embed" ProgID="Equation.3" ShapeID="_x0000_i1389" DrawAspect="Content" ObjectID="_1472073512" r:id="rId716"/>
        </w:object>
      </w:r>
      <w:r w:rsidRPr="00BA702E">
        <w:rPr>
          <w:sz w:val="28"/>
          <w:szCs w:val="28"/>
        </w:rPr>
        <w:t>, кВт/(м∙К).</w:t>
      </w:r>
    </w:p>
    <w:p w:rsidR="00260CC1" w:rsidRPr="00BA702E" w:rsidRDefault="00260CC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Находим условную удельную теплоемкость известняка в ЭЗ с учетом эндотермических эффектов реакции термического разложения </w:t>
      </w:r>
      <w:r w:rsidRPr="00BA702E">
        <w:rPr>
          <w:sz w:val="28"/>
          <w:szCs w:val="28"/>
          <w:lang w:val="en-GB"/>
        </w:rPr>
        <w:t>MgCO</w:t>
      </w:r>
      <w:r w:rsidRPr="00BA702E">
        <w:rPr>
          <w:sz w:val="28"/>
          <w:szCs w:val="28"/>
          <w:vertAlign w:val="subscript"/>
        </w:rPr>
        <w:t>3</w:t>
      </w:r>
      <w:r w:rsidRPr="00BA702E">
        <w:rPr>
          <w:sz w:val="28"/>
          <w:szCs w:val="28"/>
        </w:rPr>
        <w:t xml:space="preserve"> и испарения влаги технологического сырья, кДж/(кг</w:t>
      </w:r>
      <w:r w:rsidR="00592A84" w:rsidRPr="00BA702E">
        <w:rPr>
          <w:sz w:val="28"/>
          <w:szCs w:val="28"/>
        </w:rPr>
        <w:t>·</w:t>
      </w:r>
      <w:r w:rsidRPr="00BA702E">
        <w:rPr>
          <w:sz w:val="28"/>
          <w:szCs w:val="28"/>
        </w:rPr>
        <w:t>град):</w:t>
      </w:r>
    </w:p>
    <w:p w:rsidR="001A6F7F" w:rsidRPr="00BA702E" w:rsidRDefault="001A6F7F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0CC1" w:rsidRPr="00F414F0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0"/>
          <w:sz w:val="28"/>
          <w:szCs w:val="28"/>
        </w:rPr>
        <w:object w:dxaOrig="6120" w:dyaOrig="720">
          <v:shape id="_x0000_i1390" type="#_x0000_t75" style="width:306pt;height:36pt" o:ole="">
            <v:imagedata r:id="rId717" o:title=""/>
          </v:shape>
          <o:OLEObject Type="Embed" ProgID="Equation.3" ShapeID="_x0000_i1390" DrawAspect="Content" ObjectID="_1472073513" r:id="rId718"/>
        </w:object>
      </w:r>
      <w:r w:rsidR="00260CC1" w:rsidRPr="00BA702E">
        <w:rPr>
          <w:sz w:val="28"/>
          <w:szCs w:val="28"/>
        </w:rPr>
        <w:t>;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0CC1" w:rsidRPr="00F414F0" w:rsidRDefault="00260CC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  <w:lang w:val="en-GB"/>
        </w:rPr>
        <w:t>m</w:t>
      </w:r>
      <w:r w:rsidRPr="00BA702E">
        <w:rPr>
          <w:sz w:val="28"/>
          <w:szCs w:val="28"/>
          <w:vertAlign w:val="subscript"/>
        </w:rPr>
        <w:t>тс</w:t>
      </w:r>
      <w:r w:rsidRPr="00BA702E">
        <w:rPr>
          <w:sz w:val="28"/>
          <w:szCs w:val="28"/>
        </w:rPr>
        <w:t xml:space="preserve"> – средний по высоте ЭЗ удельный расход технологического сырья, кг/кг </w:t>
      </w:r>
      <w:r w:rsidRPr="00BA702E">
        <w:rPr>
          <w:sz w:val="28"/>
          <w:szCs w:val="28"/>
          <w:lang w:val="en-GB"/>
        </w:rPr>
        <w:t>CaO</w:t>
      </w:r>
      <w:r w:rsidRPr="00BA702E">
        <w:rPr>
          <w:sz w:val="28"/>
          <w:szCs w:val="28"/>
        </w:rPr>
        <w:t>.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0CC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position w:val="-30"/>
          <w:sz w:val="28"/>
          <w:szCs w:val="28"/>
        </w:rPr>
        <w:object w:dxaOrig="3519" w:dyaOrig="720">
          <v:shape id="_x0000_i1391" type="#_x0000_t75" style="width:176.25pt;height:36pt" o:ole="">
            <v:imagedata r:id="rId719" o:title=""/>
          </v:shape>
          <o:OLEObject Type="Embed" ProgID="Equation.3" ShapeID="_x0000_i1391" DrawAspect="Content" ObjectID="_1472073514" r:id="rId720"/>
        </w:object>
      </w:r>
    </w:p>
    <w:p w:rsidR="00A95758" w:rsidRPr="00A95758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60CC1" w:rsidRPr="00F414F0" w:rsidRDefault="00260CC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Находим среднюю по высоте ЗРО удельную теплоемкость извести, кДЖ/(кг*град):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0CC1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6"/>
          <w:sz w:val="28"/>
          <w:szCs w:val="28"/>
        </w:rPr>
        <w:object w:dxaOrig="240" w:dyaOrig="300">
          <v:shape id="_x0000_i1392" type="#_x0000_t75" style="width:12pt;height:15pt" o:ole="">
            <v:imagedata r:id="rId721" o:title=""/>
          </v:shape>
          <o:OLEObject Type="Embed" ProgID="Equation.3" ShapeID="_x0000_i1392" DrawAspect="Content" ObjectID="_1472073515" r:id="rId722"/>
        </w:object>
      </w:r>
      <w:r w:rsidR="00260CC1" w:rsidRPr="00BA702E">
        <w:rPr>
          <w:sz w:val="28"/>
          <w:szCs w:val="28"/>
          <w:vertAlign w:val="subscript"/>
          <w:lang w:val="en-GB"/>
        </w:rPr>
        <w:t>mn</w:t>
      </w:r>
      <w:r w:rsidR="00260CC1" w:rsidRPr="00BA702E">
        <w:rPr>
          <w:sz w:val="28"/>
          <w:szCs w:val="28"/>
        </w:rPr>
        <w:t>=</w:t>
      </w:r>
      <w:r w:rsidRPr="00BA702E">
        <w:rPr>
          <w:position w:val="-30"/>
          <w:sz w:val="28"/>
          <w:szCs w:val="28"/>
        </w:rPr>
        <w:object w:dxaOrig="5300" w:dyaOrig="720">
          <v:shape id="_x0000_i1393" type="#_x0000_t75" style="width:264.75pt;height:36pt" o:ole="">
            <v:imagedata r:id="rId723" o:title=""/>
          </v:shape>
          <o:OLEObject Type="Embed" ProgID="Equation.3" ShapeID="_x0000_i1393" DrawAspect="Content" ObjectID="_1472073516" r:id="rId724"/>
        </w:object>
      </w:r>
      <w:r w:rsidR="00260CC1" w:rsidRPr="00BA702E">
        <w:rPr>
          <w:sz w:val="28"/>
          <w:szCs w:val="28"/>
        </w:rPr>
        <w:t xml:space="preserve"> ;</w:t>
      </w:r>
    </w:p>
    <w:p w:rsidR="00260CC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position w:val="-30"/>
          <w:sz w:val="28"/>
          <w:szCs w:val="28"/>
        </w:rPr>
        <w:object w:dxaOrig="3780" w:dyaOrig="720">
          <v:shape id="_x0000_i1394" type="#_x0000_t75" style="width:189pt;height:36pt" o:ole="">
            <v:imagedata r:id="rId725" o:title=""/>
          </v:shape>
          <o:OLEObject Type="Embed" ProgID="Equation.3" ShapeID="_x0000_i1394" DrawAspect="Content" ObjectID="_1472073517" r:id="rId726"/>
        </w:object>
      </w:r>
    </w:p>
    <w:p w:rsidR="00A95758" w:rsidRPr="00A95758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60CC1" w:rsidRPr="00F414F0" w:rsidRDefault="00260CC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Продолжительность нагрева известняка в ЭЗ и охлаждения извести в ЗРО находим по формулам: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95758" w:rsidRDefault="00BB7062" w:rsidP="00A95758">
      <w:pPr>
        <w:widowControl w:val="0"/>
        <w:suppressAutoHyphens/>
        <w:spacing w:line="360" w:lineRule="auto"/>
        <w:jc w:val="both"/>
        <w:rPr>
          <w:sz w:val="28"/>
          <w:szCs w:val="28"/>
          <w:lang w:val="en-US"/>
        </w:rPr>
      </w:pPr>
      <w:r w:rsidRPr="00BA702E">
        <w:rPr>
          <w:position w:val="-60"/>
          <w:sz w:val="28"/>
          <w:szCs w:val="28"/>
        </w:rPr>
        <w:object w:dxaOrig="9460" w:dyaOrig="1320">
          <v:shape id="_x0000_i1395" type="#_x0000_t75" style="width:463.5pt;height:65.25pt" o:ole="">
            <v:imagedata r:id="rId727" o:title=""/>
          </v:shape>
          <o:OLEObject Type="Embed" ProgID="Equation.3" ShapeID="_x0000_i1395" DrawAspect="Content" ObjectID="_1472073518" r:id="rId728"/>
        </w:object>
      </w:r>
    </w:p>
    <w:p w:rsidR="00A95758" w:rsidRDefault="00BB7062" w:rsidP="00A95758">
      <w:pPr>
        <w:widowControl w:val="0"/>
        <w:suppressAutoHyphens/>
        <w:spacing w:line="360" w:lineRule="auto"/>
        <w:jc w:val="both"/>
        <w:rPr>
          <w:sz w:val="28"/>
          <w:szCs w:val="28"/>
          <w:lang w:val="en-US"/>
        </w:rPr>
      </w:pPr>
      <w:r w:rsidRPr="00BA702E">
        <w:rPr>
          <w:position w:val="-60"/>
          <w:sz w:val="28"/>
          <w:szCs w:val="28"/>
        </w:rPr>
        <w:object w:dxaOrig="10240" w:dyaOrig="1320">
          <v:shape id="_x0000_i1396" type="#_x0000_t75" style="width:456pt;height:65.25pt" o:ole="">
            <v:imagedata r:id="rId729" o:title=""/>
          </v:shape>
          <o:OLEObject Type="Embed" ProgID="Equation.3" ShapeID="_x0000_i1396" DrawAspect="Content" ObjectID="_1472073519" r:id="rId730"/>
        </w:object>
      </w:r>
    </w:p>
    <w:p w:rsidR="00260CC1" w:rsidRPr="00F414F0" w:rsidRDefault="00F414F0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60CC1" w:rsidRPr="00BA702E">
        <w:rPr>
          <w:sz w:val="28"/>
          <w:szCs w:val="28"/>
        </w:rPr>
        <w:t>Высоты экономайзерной зоны, зоны регенеративного охлаждения и полная высота рабочего пространства шахтной известково-обжигательной печи, м: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0CC1" w:rsidRPr="00BA702E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position w:val="-30"/>
          <w:sz w:val="28"/>
          <w:szCs w:val="28"/>
        </w:rPr>
        <w:object w:dxaOrig="5220" w:dyaOrig="700">
          <v:shape id="_x0000_i1397" type="#_x0000_t75" style="width:261pt;height:35.25pt" o:ole="">
            <v:imagedata r:id="rId731" o:title=""/>
          </v:shape>
          <o:OLEObject Type="Embed" ProgID="Equation.3" ShapeID="_x0000_i1397" DrawAspect="Content" ObjectID="_1472073520" r:id="rId732"/>
        </w:object>
      </w:r>
    </w:p>
    <w:p w:rsidR="00260CC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position w:val="-32"/>
          <w:sz w:val="28"/>
          <w:szCs w:val="28"/>
        </w:rPr>
        <w:object w:dxaOrig="6520" w:dyaOrig="720">
          <v:shape id="_x0000_i1398" type="#_x0000_t75" style="width:326.25pt;height:36pt" o:ole="">
            <v:imagedata r:id="rId733" o:title=""/>
          </v:shape>
          <o:OLEObject Type="Embed" ProgID="Equation.3" ShapeID="_x0000_i1398" DrawAspect="Content" ObjectID="_1472073521" r:id="rId734"/>
        </w:object>
      </w:r>
    </w:p>
    <w:p w:rsidR="00A95758" w:rsidRPr="00A95758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2C0C" w:rsidRPr="00F414F0" w:rsidRDefault="00A92C0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Полная высота рабочего пространства шахтной известково-обжигательной печи, м: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0CC1" w:rsidRDefault="00BB7062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A702E">
        <w:rPr>
          <w:position w:val="-12"/>
          <w:sz w:val="28"/>
          <w:szCs w:val="28"/>
        </w:rPr>
        <w:object w:dxaOrig="5539" w:dyaOrig="360">
          <v:shape id="_x0000_i1399" type="#_x0000_t75" style="width:276.75pt;height:18pt" o:ole="">
            <v:imagedata r:id="rId735" o:title=""/>
          </v:shape>
          <o:OLEObject Type="Embed" ProgID="Equation.3" ShapeID="_x0000_i1399" DrawAspect="Content" ObjectID="_1472073522" r:id="rId736"/>
        </w:object>
      </w:r>
    </w:p>
    <w:p w:rsidR="00A95758" w:rsidRPr="00A95758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60CC1" w:rsidRPr="00BA702E" w:rsidRDefault="00260CC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где 1,25 – коэффициент, учитывающий высоту газового коллектора;</w:t>
      </w:r>
    </w:p>
    <w:p w:rsidR="00BA702E" w:rsidRPr="00BA702E" w:rsidRDefault="00260CC1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ε – порозность плотного слоя кусковых материалов, ε ≈ 0,5.</w:t>
      </w:r>
    </w:p>
    <w:p w:rsidR="00826B2E" w:rsidRPr="00F414F0" w:rsidRDefault="00A92C0C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14" w:name="_Toc469231247"/>
      <w:bookmarkStart w:id="15" w:name="_Toc151263411"/>
      <w:r w:rsidRPr="00BA702E">
        <w:rPr>
          <w:sz w:val="28"/>
          <w:szCs w:val="28"/>
        </w:rPr>
        <w:t xml:space="preserve">Наибольшую продолжительность имеет ЗО равную </w:t>
      </w:r>
      <w:smartTag w:uri="urn:schemas-microsoft-com:office:smarttags" w:element="metricconverter">
        <w:smartTagPr>
          <w:attr w:name="ProductID" w:val="3,5 м"/>
        </w:smartTagPr>
        <w:r w:rsidRPr="00BA702E">
          <w:rPr>
            <w:sz w:val="28"/>
            <w:szCs w:val="28"/>
          </w:rPr>
          <w:t>3,5 м</w:t>
        </w:r>
      </w:smartTag>
      <w:r w:rsidRPr="00BA702E">
        <w:rPr>
          <w:sz w:val="28"/>
          <w:szCs w:val="28"/>
        </w:rPr>
        <w:t xml:space="preserve"> (55% от общей высоты рабочего пространства), где и происходит основной процесс- обжиг известняка, ЭЗ рабочую протяженность равную 1,18м ( это 18%), ЗРО- 1,3м (20%). Рассчитанная высота рабочего пространства </w:t>
      </w:r>
      <w:r w:rsidRPr="00BA702E">
        <w:rPr>
          <w:sz w:val="28"/>
          <w:szCs w:val="28"/>
          <w:lang w:val="en-US"/>
        </w:rPr>
        <w:t>L</w:t>
      </w:r>
      <w:r w:rsidRPr="00BA702E">
        <w:rPr>
          <w:sz w:val="28"/>
          <w:szCs w:val="28"/>
        </w:rPr>
        <w:t>=6.28 обеспечивать продолжительность нагрева, температуры веществ по зонам установки и требуемые параметры продукта на выходе.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2465" w:rsidRPr="00F414F0" w:rsidRDefault="00826B2E" w:rsidP="00BA702E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bCs/>
          <w:i w:val="0"/>
        </w:rPr>
      </w:pPr>
      <w:r w:rsidRPr="00BA702E">
        <w:rPr>
          <w:b w:val="0"/>
          <w:bCs/>
          <w:i w:val="0"/>
          <w:szCs w:val="28"/>
        </w:rPr>
        <w:br w:type="page"/>
      </w:r>
      <w:r w:rsidR="00492465" w:rsidRPr="00BA702E">
        <w:rPr>
          <w:b w:val="0"/>
          <w:bCs/>
          <w:i w:val="0"/>
        </w:rPr>
        <w:t>Заключение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2465" w:rsidRPr="00BA702E" w:rsidRDefault="0049246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Спроектированная шахтная печь, для обжига извести обеспечивает заданную производительность Р=1,</w:t>
      </w:r>
      <w:r w:rsidR="00826B2E" w:rsidRPr="00BA702E">
        <w:rPr>
          <w:sz w:val="28"/>
          <w:szCs w:val="28"/>
        </w:rPr>
        <w:t>5</w:t>
      </w:r>
      <w:r w:rsidRPr="00BA702E">
        <w:rPr>
          <w:sz w:val="28"/>
          <w:szCs w:val="28"/>
        </w:rPr>
        <w:t xml:space="preserve"> кг СаО/с.</w:t>
      </w:r>
    </w:p>
    <w:p w:rsidR="00492465" w:rsidRPr="00BA702E" w:rsidRDefault="0049246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При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расчете топочного процесса было определено, что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количество воздуха необходимого для горения газообразного топлива составляет </w:t>
      </w:r>
      <w:r w:rsidR="00100BB9" w:rsidRPr="00BA702E">
        <w:rPr>
          <w:sz w:val="28"/>
        </w:rPr>
        <w:t>868</w:t>
      </w:r>
      <w:r w:rsidR="00BB7062" w:rsidRPr="00BA702E">
        <w:rPr>
          <w:position w:val="-6"/>
          <w:sz w:val="28"/>
        </w:rPr>
        <w:object w:dxaOrig="900" w:dyaOrig="320">
          <v:shape id="_x0000_i1400" type="#_x0000_t75" style="width:45pt;height:15.75pt" o:ole="">
            <v:imagedata r:id="rId737" o:title=""/>
          </v:shape>
          <o:OLEObject Type="Embed" ProgID="Equation.3" ShapeID="_x0000_i1400" DrawAspect="Content" ObjectID="_1472073523" r:id="rId738"/>
        </w:object>
      </w:r>
      <w:r w:rsidRPr="00BA702E">
        <w:rPr>
          <w:sz w:val="28"/>
          <w:szCs w:val="28"/>
        </w:rPr>
        <w:t xml:space="preserve"> и удельный выход продуктов сгорания равен </w:t>
      </w:r>
      <w:r w:rsidR="00100BB9" w:rsidRPr="00BA702E">
        <w:rPr>
          <w:sz w:val="28"/>
        </w:rPr>
        <w:t>12.62</w:t>
      </w:r>
      <w:r w:rsidR="00BB7062" w:rsidRPr="00BA702E">
        <w:rPr>
          <w:position w:val="-6"/>
          <w:sz w:val="28"/>
        </w:rPr>
        <w:object w:dxaOrig="900" w:dyaOrig="320">
          <v:shape id="_x0000_i1401" type="#_x0000_t75" style="width:45pt;height:15.75pt" o:ole="">
            <v:imagedata r:id="rId739" o:title=""/>
          </v:shape>
          <o:OLEObject Type="Embed" ProgID="Equation.3" ShapeID="_x0000_i1401" DrawAspect="Content" ObjectID="_1472073524" r:id="rId740"/>
        </w:object>
      </w:r>
      <w:r w:rsidRPr="00BA702E">
        <w:rPr>
          <w:sz w:val="28"/>
        </w:rPr>
        <w:t xml:space="preserve">, </w:t>
      </w:r>
      <w:r w:rsidRPr="00BA702E">
        <w:rPr>
          <w:sz w:val="28"/>
          <w:szCs w:val="28"/>
        </w:rPr>
        <w:t>в состав которого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входят: углекислый газ, водяные пары, азот, кислород.</w:t>
      </w:r>
    </w:p>
    <w:p w:rsidR="00BA702E" w:rsidRPr="00A95758" w:rsidRDefault="0049246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При осуществлении материального расчета технологического процесса, выяснили, что удельный расход технологического сырья (извести) равен</w:t>
      </w:r>
      <w:r w:rsidR="00BB7062" w:rsidRPr="00BA702E">
        <w:rPr>
          <w:position w:val="-18"/>
          <w:sz w:val="28"/>
        </w:rPr>
        <w:object w:dxaOrig="2240" w:dyaOrig="480">
          <v:shape id="_x0000_i1402" type="#_x0000_t75" style="width:111.75pt;height:24pt" o:ole="">
            <v:imagedata r:id="rId741" o:title=""/>
          </v:shape>
          <o:OLEObject Type="Embed" ProgID="Equation.3" ShapeID="_x0000_i1402" DrawAspect="Content" ObjectID="_1472073525" r:id="rId742"/>
        </w:object>
      </w:r>
      <w:r w:rsidR="00CE453B" w:rsidRPr="00BA702E">
        <w:rPr>
          <w:sz w:val="28"/>
          <w:szCs w:val="28"/>
        </w:rPr>
        <w:t xml:space="preserve">, </w:t>
      </w:r>
      <w:r w:rsidRPr="00BA702E">
        <w:rPr>
          <w:sz w:val="28"/>
          <w:szCs w:val="28"/>
        </w:rPr>
        <w:t>удельный выход уноса составляет</w:t>
      </w:r>
      <w:r w:rsidR="00BB7062" w:rsidRPr="00BA702E">
        <w:rPr>
          <w:position w:val="-18"/>
          <w:sz w:val="28"/>
        </w:rPr>
        <w:object w:dxaOrig="2100" w:dyaOrig="480">
          <v:shape id="_x0000_i1403" type="#_x0000_t75" style="width:105pt;height:24pt" o:ole="">
            <v:imagedata r:id="rId743" o:title=""/>
          </v:shape>
          <o:OLEObject Type="Embed" ProgID="Equation.3" ShapeID="_x0000_i1403" DrawAspect="Content" ObjectID="_1472073526" r:id="rId744"/>
        </w:object>
      </w:r>
      <w:r w:rsidRPr="00BA702E">
        <w:rPr>
          <w:sz w:val="28"/>
          <w:szCs w:val="28"/>
        </w:rPr>
        <w:t>, удельный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выход технологического продукта- </w:t>
      </w:r>
      <w:r w:rsidR="00BB7062" w:rsidRPr="00BA702E">
        <w:rPr>
          <w:position w:val="-18"/>
          <w:sz w:val="28"/>
          <w:szCs w:val="28"/>
        </w:rPr>
        <w:object w:dxaOrig="2220" w:dyaOrig="480">
          <v:shape id="_x0000_i1404" type="#_x0000_t75" style="width:111pt;height:24pt" o:ole="">
            <v:imagedata r:id="rId745" o:title=""/>
          </v:shape>
          <o:OLEObject Type="Embed" ProgID="Equation.3" ShapeID="_x0000_i1404" DrawAspect="Content" ObjectID="_1472073527" r:id="rId746"/>
        </w:object>
      </w:r>
    </w:p>
    <w:p w:rsidR="00BA702E" w:rsidRPr="00BA702E" w:rsidRDefault="0049246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Составленный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материальный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баланс показал, что н</w:t>
      </w:r>
      <w:r w:rsidRPr="00BA702E">
        <w:rPr>
          <w:rStyle w:val="a4"/>
          <w:szCs w:val="28"/>
        </w:rPr>
        <w:t>аибольшей составляющей приходной части материального баланса является масса сухого технологического сырья и воздуха, в расходной части – отходящие газы.</w:t>
      </w:r>
      <w:r w:rsidRPr="00BA702E">
        <w:rPr>
          <w:sz w:val="28"/>
          <w:szCs w:val="28"/>
        </w:rPr>
        <w:t xml:space="preserve"> Значение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небаланса, между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приходной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расходной частями, равное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0,0</w:t>
      </w:r>
      <w:r w:rsidR="00CE453B" w:rsidRPr="00BA702E">
        <w:rPr>
          <w:sz w:val="28"/>
          <w:szCs w:val="28"/>
        </w:rPr>
        <w:t>02</w:t>
      </w:r>
      <w:r w:rsidRPr="00BA702E">
        <w:rPr>
          <w:sz w:val="28"/>
          <w:szCs w:val="28"/>
        </w:rPr>
        <w:t xml:space="preserve">кг/кг </w:t>
      </w:r>
      <w:r w:rsidRPr="00BA702E">
        <w:rPr>
          <w:sz w:val="28"/>
          <w:szCs w:val="28"/>
          <w:lang w:val="en-US"/>
        </w:rPr>
        <w:t>CaO</w:t>
      </w:r>
      <w:r w:rsidRPr="00BA702E">
        <w:rPr>
          <w:sz w:val="28"/>
          <w:szCs w:val="28"/>
        </w:rPr>
        <w:t>, что составляет 0,</w:t>
      </w:r>
      <w:r w:rsidR="00CE453B" w:rsidRPr="00BA702E">
        <w:rPr>
          <w:sz w:val="28"/>
          <w:szCs w:val="28"/>
        </w:rPr>
        <w:t>04</w:t>
      </w:r>
      <w:r w:rsidRPr="00BA702E">
        <w:rPr>
          <w:sz w:val="28"/>
          <w:szCs w:val="28"/>
        </w:rPr>
        <w:t>% от приходной части, следовательно расчет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материального баланса тепло-технологического процесса обжига известняка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произведен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верно.</w:t>
      </w:r>
    </w:p>
    <w:p w:rsidR="00BA702E" w:rsidRPr="00BA702E" w:rsidRDefault="0049246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При определении расчетно-структурной схемы выяснили , что температура начала диссоциации равна</w:t>
      </w:r>
      <w:r w:rsidR="00BA702E" w:rsidRPr="00BA702E">
        <w:rPr>
          <w:sz w:val="28"/>
          <w:szCs w:val="28"/>
        </w:rPr>
        <w:t xml:space="preserve"> </w:t>
      </w:r>
      <w:r w:rsidR="00BB7062" w:rsidRPr="00BA702E">
        <w:rPr>
          <w:position w:val="-10"/>
          <w:sz w:val="28"/>
        </w:rPr>
        <w:object w:dxaOrig="1240" w:dyaOrig="360">
          <v:shape id="_x0000_i1405" type="#_x0000_t75" style="width:62.25pt;height:18pt" o:ole="">
            <v:imagedata r:id="rId747" o:title=""/>
          </v:shape>
          <o:OLEObject Type="Embed" ProgID="Equation.DSMT4" ShapeID="_x0000_i1405" DrawAspect="Content" ObjectID="_1472073528" r:id="rId748"/>
        </w:object>
      </w:r>
      <w:r w:rsidRPr="00BA702E">
        <w:rPr>
          <w:sz w:val="28"/>
          <w:szCs w:val="28"/>
        </w:rPr>
        <w:t xml:space="preserve">, а конца- </w:t>
      </w:r>
      <w:r w:rsidR="00BB7062" w:rsidRPr="00BA702E">
        <w:rPr>
          <w:position w:val="-10"/>
          <w:sz w:val="28"/>
        </w:rPr>
        <w:object w:dxaOrig="1359" w:dyaOrig="360">
          <v:shape id="_x0000_i1406" type="#_x0000_t75" style="width:68.25pt;height:18pt" o:ole="">
            <v:imagedata r:id="rId749" o:title=""/>
          </v:shape>
          <o:OLEObject Type="Embed" ProgID="Equation.DSMT4" ShapeID="_x0000_i1406" DrawAspect="Content" ObjectID="_1472073529" r:id="rId750"/>
        </w:object>
      </w:r>
      <w:r w:rsidRPr="00BA702E">
        <w:rPr>
          <w:sz w:val="28"/>
          <w:szCs w:val="28"/>
        </w:rPr>
        <w:t xml:space="preserve">. Потери через внешнее ограждения рабочего пространства составляют </w:t>
      </w:r>
      <w:r w:rsidR="00BB7062" w:rsidRPr="00BA702E">
        <w:rPr>
          <w:position w:val="-22"/>
          <w:sz w:val="28"/>
        </w:rPr>
        <w:object w:dxaOrig="3360" w:dyaOrig="660">
          <v:shape id="_x0000_i1407" type="#_x0000_t75" style="width:166.5pt;height:28.5pt" o:ole="">
            <v:imagedata r:id="rId751" o:title=""/>
          </v:shape>
          <o:OLEObject Type="Embed" ProgID="Equation.DSMT4" ShapeID="_x0000_i1407" DrawAspect="Content" ObjectID="_1472073530" r:id="rId752"/>
        </w:object>
      </w:r>
      <w:r w:rsidRPr="00BA702E">
        <w:rPr>
          <w:sz w:val="28"/>
          <w:szCs w:val="28"/>
        </w:rPr>
        <w:t xml:space="preserve">- это </w:t>
      </w:r>
      <w:r w:rsidR="00A05E02" w:rsidRPr="00BA702E">
        <w:rPr>
          <w:sz w:val="28"/>
          <w:szCs w:val="28"/>
        </w:rPr>
        <w:t>9,4</w:t>
      </w:r>
      <w:r w:rsidRPr="00BA702E">
        <w:rPr>
          <w:sz w:val="28"/>
          <w:szCs w:val="28"/>
        </w:rPr>
        <w:t xml:space="preserve"> % от все теплоты, поступающей в печь. Наибольшую часть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этих потерь составляют потери в ЗО-8</w:t>
      </w:r>
      <w:r w:rsidR="00A05E02" w:rsidRPr="00BA702E">
        <w:rPr>
          <w:sz w:val="28"/>
          <w:szCs w:val="28"/>
        </w:rPr>
        <w:t>8</w:t>
      </w:r>
      <w:r w:rsidRPr="00BA702E">
        <w:rPr>
          <w:sz w:val="28"/>
          <w:szCs w:val="28"/>
        </w:rPr>
        <w:t>%, что объясняется интенсивностью теплообмена. Потери с отходящими газами и уносом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составляют </w:t>
      </w:r>
      <w:r w:rsidR="00BB7062" w:rsidRPr="00BA702E">
        <w:rPr>
          <w:position w:val="-12"/>
          <w:sz w:val="28"/>
        </w:rPr>
        <w:object w:dxaOrig="1320" w:dyaOrig="360">
          <v:shape id="_x0000_i1408" type="#_x0000_t75" style="width:73.5pt;height:22.5pt" o:ole="">
            <v:imagedata r:id="rId753" o:title=""/>
          </v:shape>
          <o:OLEObject Type="Embed" ProgID="Equation.DSMT4" ShapeID="_x0000_i1408" DrawAspect="Content" ObjectID="_1472073531" r:id="rId754"/>
        </w:object>
      </w:r>
      <w:r w:rsidRPr="00BA702E">
        <w:rPr>
          <w:sz w:val="28"/>
        </w:rPr>
        <w:t xml:space="preserve"> </w:t>
      </w:r>
      <w:r w:rsidR="00BB7062" w:rsidRPr="00BA702E">
        <w:rPr>
          <w:position w:val="-22"/>
          <w:sz w:val="28"/>
        </w:rPr>
        <w:object w:dxaOrig="1680" w:dyaOrig="660">
          <v:shape id="_x0000_i1409" type="#_x0000_t75" style="width:84pt;height:30pt" o:ole="">
            <v:imagedata r:id="rId755" o:title=""/>
          </v:shape>
          <o:OLEObject Type="Embed" ProgID="Equation.DSMT4" ShapeID="_x0000_i1409" DrawAspect="Content" ObjectID="_1472073532" r:id="rId756"/>
        </w:object>
      </w:r>
      <w:r w:rsidRPr="00BA702E">
        <w:rPr>
          <w:sz w:val="28"/>
          <w:szCs w:val="28"/>
        </w:rPr>
        <w:t>-</w:t>
      </w:r>
      <w:r w:rsidR="00A05E02" w:rsidRPr="00BA702E">
        <w:rPr>
          <w:sz w:val="28"/>
          <w:szCs w:val="28"/>
        </w:rPr>
        <w:t>20</w:t>
      </w:r>
      <w:r w:rsidRPr="00BA702E">
        <w:rPr>
          <w:sz w:val="28"/>
          <w:szCs w:val="28"/>
        </w:rPr>
        <w:t>% от общего количества теплоты. При данных потерях в окружающую среду и с отходящими газами удельный расход топлива составляет</w:t>
      </w:r>
      <w:r w:rsidR="00BA702E" w:rsidRPr="00BA702E">
        <w:rPr>
          <w:sz w:val="28"/>
          <w:szCs w:val="28"/>
        </w:rPr>
        <w:t xml:space="preserve"> </w:t>
      </w:r>
      <w:r w:rsidR="00BB7062" w:rsidRPr="00BA702E">
        <w:rPr>
          <w:position w:val="-20"/>
          <w:sz w:val="28"/>
        </w:rPr>
        <w:object w:dxaOrig="1740" w:dyaOrig="580">
          <v:shape id="_x0000_i1410" type="#_x0000_t75" style="width:87pt;height:29.25pt" o:ole="">
            <v:imagedata r:id="rId757" o:title=""/>
          </v:shape>
          <o:OLEObject Type="Embed" ProgID="Equation.DSMT4" ShapeID="_x0000_i1410" DrawAspect="Content" ObjectID="_1472073533" r:id="rId758"/>
        </w:object>
      </w:r>
      <w:r w:rsidRPr="00BA702E">
        <w:rPr>
          <w:sz w:val="28"/>
          <w:szCs w:val="28"/>
        </w:rPr>
        <w:t>.</w:t>
      </w:r>
    </w:p>
    <w:p w:rsidR="00BA702E" w:rsidRPr="00BA702E" w:rsidRDefault="0049246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Составленный тепловой баланс показал, что наибольшая составляющая приходной части теплового баланса – химически связанная теплота топлива, расходной части – теплота экзо- и эндотермических реакций. Числовое значение небаланса между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приходной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и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расходной частями, равное </w:t>
      </w:r>
      <w:r w:rsidR="004C7861" w:rsidRPr="00BA702E">
        <w:rPr>
          <w:sz w:val="28"/>
          <w:szCs w:val="28"/>
        </w:rPr>
        <w:t>3,07</w:t>
      </w:r>
      <w:r w:rsidRPr="00BA702E">
        <w:rPr>
          <w:sz w:val="28"/>
          <w:szCs w:val="28"/>
        </w:rPr>
        <w:t>кДж/кг</w:t>
      </w:r>
      <w:r w:rsidRPr="00BA702E">
        <w:rPr>
          <w:sz w:val="28"/>
          <w:szCs w:val="28"/>
          <w:lang w:val="en-US"/>
        </w:rPr>
        <w:t>CaO</w:t>
      </w:r>
      <w:r w:rsidR="004C7861" w:rsidRPr="00BA702E">
        <w:rPr>
          <w:sz w:val="28"/>
          <w:szCs w:val="28"/>
        </w:rPr>
        <w:t xml:space="preserve"> - 0,05</w:t>
      </w:r>
      <w:r w:rsidRPr="00BA702E">
        <w:rPr>
          <w:sz w:val="28"/>
          <w:szCs w:val="28"/>
        </w:rPr>
        <w:t xml:space="preserve"> % от приходной части, говорит о том, что расчет теплового баланса теплотехнологического процесса обжига известняка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произведен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верно, так как данная величина меньше меньшей составляющей теплового баланса.</w:t>
      </w:r>
    </w:p>
    <w:p w:rsidR="00BA702E" w:rsidRPr="00BA702E" w:rsidRDefault="0049246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  <w:lang w:val="x-none"/>
        </w:rPr>
        <w:t>Для рациональной организации процесса обжига известняка в шахтной печи выполн</w:t>
      </w:r>
      <w:r w:rsidRPr="00BA702E">
        <w:rPr>
          <w:sz w:val="28"/>
          <w:szCs w:val="28"/>
        </w:rPr>
        <w:t>ен</w:t>
      </w:r>
      <w:r w:rsidRPr="00BA702E">
        <w:rPr>
          <w:sz w:val="28"/>
          <w:szCs w:val="28"/>
          <w:lang w:val="x-none"/>
        </w:rPr>
        <w:t xml:space="preserve"> теплоэнергетический расчёт, предусматривающий определение расхода топлива и снижение его до </w:t>
      </w:r>
      <w:r w:rsidRPr="00BA702E">
        <w:rPr>
          <w:sz w:val="28"/>
          <w:szCs w:val="28"/>
        </w:rPr>
        <w:t>оптимальных значений</w:t>
      </w:r>
      <w:r w:rsidRPr="00BA702E">
        <w:rPr>
          <w:sz w:val="28"/>
          <w:szCs w:val="28"/>
          <w:lang w:val="x-none"/>
        </w:rPr>
        <w:t>. Для этой цели в шахтной печи предусмотрены зона регенеративного охлаждения</w:t>
      </w:r>
      <w:r w:rsidRPr="00BA702E">
        <w:rPr>
          <w:sz w:val="28"/>
          <w:szCs w:val="28"/>
        </w:rPr>
        <w:t xml:space="preserve"> (ЗРО)</w:t>
      </w:r>
      <w:r w:rsidRPr="00BA702E">
        <w:rPr>
          <w:sz w:val="28"/>
          <w:szCs w:val="28"/>
          <w:lang w:val="x-none"/>
        </w:rPr>
        <w:t>, экономайзерная зона</w:t>
      </w:r>
      <w:r w:rsidRPr="00BA702E">
        <w:rPr>
          <w:sz w:val="28"/>
          <w:szCs w:val="28"/>
        </w:rPr>
        <w:t xml:space="preserve"> (ЭЗ)</w:t>
      </w:r>
      <w:r w:rsidRPr="00BA702E">
        <w:rPr>
          <w:sz w:val="28"/>
          <w:szCs w:val="28"/>
          <w:lang w:val="x-none"/>
        </w:rPr>
        <w:t>,</w:t>
      </w:r>
      <w:r w:rsidR="00BA702E" w:rsidRPr="00BA702E">
        <w:rPr>
          <w:sz w:val="28"/>
          <w:szCs w:val="28"/>
          <w:lang w:val="x-none"/>
        </w:rPr>
        <w:t xml:space="preserve"> </w:t>
      </w:r>
      <w:r w:rsidRPr="00BA702E">
        <w:rPr>
          <w:sz w:val="28"/>
          <w:szCs w:val="28"/>
          <w:lang w:val="x-none"/>
        </w:rPr>
        <w:t>а на выходе устанавливается воздухоподогреватель</w:t>
      </w:r>
      <w:r w:rsidRPr="00BA702E">
        <w:rPr>
          <w:sz w:val="28"/>
          <w:szCs w:val="28"/>
        </w:rPr>
        <w:t xml:space="preserve"> (ВП)</w:t>
      </w:r>
      <w:r w:rsidRPr="00BA702E">
        <w:rPr>
          <w:sz w:val="28"/>
          <w:szCs w:val="28"/>
          <w:lang w:val="x-none"/>
        </w:rPr>
        <w:t xml:space="preserve">, </w:t>
      </w:r>
      <w:r w:rsidRPr="00BA702E">
        <w:rPr>
          <w:sz w:val="28"/>
          <w:szCs w:val="28"/>
        </w:rPr>
        <w:t>их наличие</w:t>
      </w:r>
      <w:r w:rsidRPr="00BA702E">
        <w:rPr>
          <w:sz w:val="28"/>
          <w:szCs w:val="28"/>
          <w:lang w:val="x-none"/>
        </w:rPr>
        <w:t xml:space="preserve"> позволяет значительно уменьшить потерю тепла в окружающую среду</w:t>
      </w:r>
      <w:r w:rsidRPr="00BA702E">
        <w:rPr>
          <w:sz w:val="28"/>
          <w:lang w:val="x-none"/>
        </w:rPr>
        <w:t>.</w:t>
      </w:r>
      <w:r w:rsidRPr="00BA702E">
        <w:rPr>
          <w:sz w:val="28"/>
          <w:szCs w:val="28"/>
        </w:rPr>
        <w:t xml:space="preserve"> Если из рабочего пространства шахтной печи убрать эти зоны, и оставить только ЗО, то расход топлива , необходимый для обеспечен</w:t>
      </w:r>
      <w:r w:rsidR="004C7861" w:rsidRPr="00BA702E">
        <w:rPr>
          <w:sz w:val="28"/>
          <w:szCs w:val="28"/>
        </w:rPr>
        <w:t>ия производительности печи Р=1,5</w:t>
      </w:r>
      <w:r w:rsidRPr="00BA702E">
        <w:rPr>
          <w:sz w:val="28"/>
          <w:szCs w:val="28"/>
        </w:rPr>
        <w:t xml:space="preserve"> кг</w:t>
      </w:r>
      <w:r w:rsidRPr="00BA702E">
        <w:rPr>
          <w:sz w:val="28"/>
          <w:szCs w:val="28"/>
          <w:lang w:val="en-US"/>
        </w:rPr>
        <w:t>CaO</w:t>
      </w:r>
      <w:r w:rsidRPr="00BA702E">
        <w:rPr>
          <w:sz w:val="28"/>
          <w:szCs w:val="28"/>
        </w:rPr>
        <w:t>/с, будет равен В=</w:t>
      </w:r>
      <w:r w:rsidR="00EF0EE9" w:rsidRPr="00BA702E">
        <w:rPr>
          <w:sz w:val="28"/>
          <w:szCs w:val="28"/>
        </w:rPr>
        <w:t>1995</w:t>
      </w:r>
      <w:r w:rsidRPr="00BA702E">
        <w:rPr>
          <w:sz w:val="28"/>
        </w:rPr>
        <w:t xml:space="preserve"> </w:t>
      </w:r>
      <w:r w:rsidR="00BB7062" w:rsidRPr="00BA702E">
        <w:rPr>
          <w:position w:val="-20"/>
          <w:sz w:val="28"/>
        </w:rPr>
        <w:object w:dxaOrig="600" w:dyaOrig="580">
          <v:shape id="_x0000_i1411" type="#_x0000_t75" style="width:30pt;height:29.25pt" o:ole="">
            <v:imagedata r:id="rId759" o:title=""/>
          </v:shape>
          <o:OLEObject Type="Embed" ProgID="Equation.DSMT4" ShapeID="_x0000_i1411" DrawAspect="Content" ObjectID="_1472073534" r:id="rId760"/>
        </w:object>
      </w:r>
      <w:r w:rsidRPr="00BA702E">
        <w:rPr>
          <w:sz w:val="28"/>
        </w:rPr>
        <w:t>.</w:t>
      </w:r>
      <w:r w:rsidRPr="00BA702E">
        <w:rPr>
          <w:sz w:val="28"/>
          <w:szCs w:val="28"/>
        </w:rPr>
        <w:t xml:space="preserve"> В следствии того, что спроектированная нами шахтная печь для обжига известняка имеет зоны ЗЭ, ЗРО и ВП, экономия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 xml:space="preserve">топлива составляет </w:t>
      </w:r>
      <w:r w:rsidR="00EF0EE9" w:rsidRPr="00BA702E">
        <w:rPr>
          <w:sz w:val="28"/>
          <w:szCs w:val="28"/>
        </w:rPr>
        <w:t>56</w:t>
      </w:r>
      <w:r w:rsidRPr="00BA702E">
        <w:rPr>
          <w:sz w:val="28"/>
          <w:szCs w:val="28"/>
        </w:rPr>
        <w:t xml:space="preserve">%. С учетом зон температура уходящих газов снижается с 947 </w:t>
      </w:r>
      <w:r w:rsidR="00BB7062" w:rsidRPr="00BA702E">
        <w:rPr>
          <w:position w:val="-6"/>
          <w:sz w:val="28"/>
          <w:szCs w:val="28"/>
        </w:rPr>
        <w:object w:dxaOrig="340" w:dyaOrig="279">
          <v:shape id="_x0000_i1412" type="#_x0000_t75" style="width:17.25pt;height:14.25pt" o:ole="">
            <v:imagedata r:id="rId761" o:title=""/>
          </v:shape>
          <o:OLEObject Type="Embed" ProgID="Equation.DSMT4" ShapeID="_x0000_i1412" DrawAspect="Content" ObjectID="_1472073535" r:id="rId762"/>
        </w:object>
      </w:r>
      <w:r w:rsidRPr="00BA702E">
        <w:rPr>
          <w:sz w:val="28"/>
          <w:szCs w:val="28"/>
        </w:rPr>
        <w:t xml:space="preserve">до </w:t>
      </w:r>
      <w:r w:rsidR="00EF0EE9" w:rsidRPr="00BA702E">
        <w:rPr>
          <w:sz w:val="28"/>
          <w:szCs w:val="28"/>
        </w:rPr>
        <w:t>268</w:t>
      </w:r>
      <w:r w:rsidR="00BB7062" w:rsidRPr="00BA702E">
        <w:rPr>
          <w:position w:val="-6"/>
          <w:sz w:val="28"/>
          <w:szCs w:val="28"/>
        </w:rPr>
        <w:object w:dxaOrig="340" w:dyaOrig="279">
          <v:shape id="_x0000_i1413" type="#_x0000_t75" style="width:17.25pt;height:14.25pt" o:ole="">
            <v:imagedata r:id="rId763" o:title=""/>
          </v:shape>
          <o:OLEObject Type="Embed" ProgID="Equation.DSMT4" ShapeID="_x0000_i1413" DrawAspect="Content" ObjectID="_1472073536" r:id="rId764"/>
        </w:object>
      </w:r>
      <w:r w:rsidRPr="00BA702E">
        <w:rPr>
          <w:sz w:val="28"/>
          <w:szCs w:val="28"/>
        </w:rPr>
        <w:t>, что приводит к уменьшению потерь с уходящими газами.</w:t>
      </w:r>
    </w:p>
    <w:p w:rsidR="00492465" w:rsidRPr="00BA702E" w:rsidRDefault="0049246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 xml:space="preserve">Окислитель, целесообразно разбить на два потока, что так же приведет к экономию топлива. Холодный воздух поступает в ЗРО в количестве </w:t>
      </w:r>
      <w:r w:rsidR="009A05B6" w:rsidRPr="00BA702E">
        <w:rPr>
          <w:sz w:val="28"/>
          <w:szCs w:val="28"/>
        </w:rPr>
        <w:t>2,604</w:t>
      </w:r>
      <w:r w:rsidR="00BB7062" w:rsidRPr="00BA702E">
        <w:rPr>
          <w:position w:val="-24"/>
          <w:sz w:val="28"/>
        </w:rPr>
        <w:object w:dxaOrig="920" w:dyaOrig="620">
          <v:shape id="_x0000_i1414" type="#_x0000_t75" style="width:45.75pt;height:30.75pt" o:ole="">
            <v:imagedata r:id="rId765" o:title=""/>
          </v:shape>
          <o:OLEObject Type="Embed" ProgID="Equation.DSMT4" ShapeID="_x0000_i1414" DrawAspect="Content" ObjectID="_1472073537" r:id="rId766"/>
        </w:object>
      </w:r>
      <w:r w:rsidRPr="00BA702E">
        <w:rPr>
          <w:sz w:val="28"/>
          <w:szCs w:val="28"/>
        </w:rPr>
        <w:t>- это 3</w:t>
      </w:r>
      <w:r w:rsidR="009A05B6" w:rsidRPr="00BA702E">
        <w:rPr>
          <w:sz w:val="28"/>
          <w:szCs w:val="28"/>
        </w:rPr>
        <w:t>0</w:t>
      </w:r>
      <w:r w:rsidRPr="00BA702E">
        <w:rPr>
          <w:sz w:val="28"/>
          <w:szCs w:val="28"/>
        </w:rPr>
        <w:t xml:space="preserve">% от общего количества, а остальной окислитель направляется в воздушный подогреватель, где нагревается до 120 </w:t>
      </w:r>
      <w:r w:rsidR="00BB7062" w:rsidRPr="00BA702E">
        <w:rPr>
          <w:position w:val="-6"/>
          <w:sz w:val="28"/>
          <w:szCs w:val="28"/>
        </w:rPr>
        <w:object w:dxaOrig="340" w:dyaOrig="279">
          <v:shape id="_x0000_i1415" type="#_x0000_t75" style="width:17.25pt;height:14.25pt" o:ole="">
            <v:imagedata r:id="rId767" o:title=""/>
          </v:shape>
          <o:OLEObject Type="Embed" ProgID="Equation.DSMT4" ShapeID="_x0000_i1415" DrawAspect="Content" ObjectID="_1472073538" r:id="rId768"/>
        </w:object>
      </w:r>
      <w:r w:rsidRPr="00BA702E">
        <w:rPr>
          <w:sz w:val="28"/>
          <w:szCs w:val="28"/>
        </w:rPr>
        <w:t>.</w:t>
      </w:r>
    </w:p>
    <w:p w:rsidR="00617B20" w:rsidRPr="00A95758" w:rsidRDefault="0049246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Лимитирующий теплообмен в ЗО - излучение, в ЗРО и ЭЗ, ВП- теплоотдача. Рассчитан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внешний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теплообмен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в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рабочем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пространстве. Коэффициенты теплоотдачи от газов к поверхности кусков определяется скоростью движения отходящих газов в ЭЗ, которая равна</w:t>
      </w:r>
      <w:r w:rsidR="00BB7062" w:rsidRPr="00BA702E">
        <w:rPr>
          <w:position w:val="-12"/>
          <w:sz w:val="28"/>
          <w:szCs w:val="28"/>
          <w:lang w:val="en-US"/>
        </w:rPr>
        <w:object w:dxaOrig="1020" w:dyaOrig="380">
          <v:shape id="_x0000_i1416" type="#_x0000_t75" style="width:51pt;height:18.75pt" o:ole="">
            <v:imagedata r:id="rId769" o:title=""/>
          </v:shape>
          <o:OLEObject Type="Embed" ProgID="Equation.3" ShapeID="_x0000_i1416" DrawAspect="Content" ObjectID="_1472073539" r:id="rId770"/>
        </w:object>
      </w:r>
      <w:r w:rsidR="004C7861" w:rsidRPr="00BA702E">
        <w:rPr>
          <w:sz w:val="28"/>
          <w:szCs w:val="28"/>
        </w:rPr>
        <w:t xml:space="preserve"> м/с</w:t>
      </w:r>
      <w:r w:rsidRPr="00BA702E">
        <w:rPr>
          <w:sz w:val="28"/>
        </w:rPr>
        <w:t xml:space="preserve">, </w:t>
      </w:r>
      <w:r w:rsidRPr="00BA702E">
        <w:rPr>
          <w:sz w:val="28"/>
          <w:szCs w:val="28"/>
        </w:rPr>
        <w:t>а коэффициент</w:t>
      </w:r>
      <w:r w:rsidR="00BB7062" w:rsidRPr="00BA702E">
        <w:rPr>
          <w:position w:val="-12"/>
          <w:sz w:val="28"/>
          <w:szCs w:val="28"/>
          <w:lang w:val="en-US"/>
        </w:rPr>
        <w:object w:dxaOrig="1200" w:dyaOrig="360">
          <v:shape id="_x0000_i1417" type="#_x0000_t75" style="width:60pt;height:18pt" o:ole="">
            <v:imagedata r:id="rId771" o:title=""/>
          </v:shape>
          <o:OLEObject Type="Embed" ProgID="Equation.3" ShapeID="_x0000_i1417" DrawAspect="Content" ObjectID="_1472073540" r:id="rId772"/>
        </w:object>
      </w:r>
      <w:r w:rsidR="004C7861" w:rsidRPr="00BA702E">
        <w:rPr>
          <w:sz w:val="28"/>
          <w:szCs w:val="28"/>
        </w:rPr>
        <w:t xml:space="preserve"> Вт/(м</w:t>
      </w:r>
      <w:r w:rsidR="004C7861" w:rsidRPr="00BA702E">
        <w:rPr>
          <w:sz w:val="28"/>
          <w:szCs w:val="28"/>
          <w:vertAlign w:val="superscript"/>
        </w:rPr>
        <w:t>2</w:t>
      </w:r>
      <w:r w:rsidR="004C7861" w:rsidRPr="00BA702E">
        <w:rPr>
          <w:sz w:val="28"/>
          <w:szCs w:val="28"/>
        </w:rPr>
        <w:t>∙К)</w:t>
      </w:r>
      <w:r w:rsidRPr="00BA702E">
        <w:rPr>
          <w:sz w:val="28"/>
          <w:szCs w:val="28"/>
        </w:rPr>
        <w:t xml:space="preserve">, от поверхности кусков к воздуху в ЗРО, при скорости воздуха </w:t>
      </w:r>
      <w:r w:rsidR="00BB7062" w:rsidRPr="00BA702E">
        <w:rPr>
          <w:position w:val="-12"/>
          <w:sz w:val="28"/>
          <w:szCs w:val="28"/>
          <w:lang w:val="en-US"/>
        </w:rPr>
        <w:object w:dxaOrig="1020" w:dyaOrig="380">
          <v:shape id="_x0000_i1418" type="#_x0000_t75" style="width:51pt;height:18.75pt" o:ole="">
            <v:imagedata r:id="rId773" o:title=""/>
          </v:shape>
          <o:OLEObject Type="Embed" ProgID="Equation.3" ShapeID="_x0000_i1418" DrawAspect="Content" ObjectID="_1472073541" r:id="rId774"/>
        </w:object>
      </w:r>
      <w:r w:rsidR="00617B20" w:rsidRPr="00BA702E">
        <w:rPr>
          <w:sz w:val="28"/>
          <w:szCs w:val="28"/>
        </w:rPr>
        <w:t xml:space="preserve"> м/с</w:t>
      </w:r>
      <w:r w:rsidR="00BA702E" w:rsidRPr="00BA702E">
        <w:rPr>
          <w:sz w:val="28"/>
        </w:rPr>
        <w:t xml:space="preserve"> </w:t>
      </w:r>
      <w:r w:rsidRPr="00BA702E">
        <w:rPr>
          <w:sz w:val="28"/>
          <w:szCs w:val="28"/>
        </w:rPr>
        <w:t>, равен</w:t>
      </w:r>
      <w:r w:rsidR="00BB7062" w:rsidRPr="00BA702E">
        <w:rPr>
          <w:position w:val="-12"/>
          <w:sz w:val="28"/>
          <w:szCs w:val="28"/>
        </w:rPr>
        <w:object w:dxaOrig="1320" w:dyaOrig="360">
          <v:shape id="_x0000_i1419" type="#_x0000_t75" style="width:66pt;height:18pt" o:ole="">
            <v:imagedata r:id="rId775" o:title=""/>
          </v:shape>
          <o:OLEObject Type="Embed" ProgID="Equation.3" ShapeID="_x0000_i1419" DrawAspect="Content" ObjectID="_1472073542" r:id="rId776"/>
        </w:object>
      </w:r>
      <w:r w:rsidR="00617B20" w:rsidRPr="00BA702E">
        <w:rPr>
          <w:sz w:val="28"/>
          <w:szCs w:val="28"/>
        </w:rPr>
        <w:t xml:space="preserve"> Вт/(м</w:t>
      </w:r>
      <w:r w:rsidR="00617B20" w:rsidRPr="00BA702E">
        <w:rPr>
          <w:sz w:val="28"/>
          <w:szCs w:val="28"/>
          <w:vertAlign w:val="superscript"/>
        </w:rPr>
        <w:t>2</w:t>
      </w:r>
      <w:r w:rsidR="00A95758">
        <w:rPr>
          <w:sz w:val="28"/>
          <w:szCs w:val="28"/>
        </w:rPr>
        <w:t>∙К)</w:t>
      </w:r>
      <w:r w:rsidR="00A95758" w:rsidRPr="00A95758">
        <w:rPr>
          <w:sz w:val="28"/>
          <w:szCs w:val="28"/>
        </w:rPr>
        <w:t>.</w:t>
      </w:r>
    </w:p>
    <w:p w:rsidR="00492465" w:rsidRPr="00BA702E" w:rsidRDefault="0049246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Продолжительность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нагрева известняка в экономайзерной зоне составляет</w:t>
      </w:r>
      <w:r w:rsidR="00BB7062" w:rsidRPr="00BA702E">
        <w:rPr>
          <w:position w:val="-12"/>
          <w:sz w:val="28"/>
          <w:szCs w:val="28"/>
        </w:rPr>
        <w:object w:dxaOrig="1280" w:dyaOrig="360">
          <v:shape id="_x0000_i1420" type="#_x0000_t75" style="width:63.75pt;height:18pt" o:ole="">
            <v:imagedata r:id="rId777" o:title=""/>
          </v:shape>
          <o:OLEObject Type="Embed" ProgID="Equation.3" ShapeID="_x0000_i1420" DrawAspect="Content" ObjectID="_1472073543" r:id="rId778"/>
        </w:object>
      </w:r>
      <w:r w:rsidRPr="00BA702E">
        <w:rPr>
          <w:sz w:val="28"/>
          <w:szCs w:val="28"/>
        </w:rPr>
        <w:t xml:space="preserve">, в течение которого технологическое сырье нагревается до температуры </w:t>
      </w:r>
      <w:r w:rsidR="00BB7062" w:rsidRPr="00BA702E">
        <w:rPr>
          <w:position w:val="-10"/>
          <w:sz w:val="28"/>
        </w:rPr>
        <w:object w:dxaOrig="1240" w:dyaOrig="360">
          <v:shape id="_x0000_i1421" type="#_x0000_t75" style="width:62.25pt;height:18pt" o:ole="">
            <v:imagedata r:id="rId779" o:title=""/>
          </v:shape>
          <o:OLEObject Type="Embed" ProgID="Equation.DSMT4" ShapeID="_x0000_i1421" DrawAspect="Content" ObjectID="_1472073544" r:id="rId780"/>
        </w:object>
      </w:r>
      <w:r w:rsidRPr="00BA702E">
        <w:rPr>
          <w:sz w:val="28"/>
          <w:szCs w:val="28"/>
        </w:rPr>
        <w:t>; время охлаждения извести в ЗРО</w:t>
      </w:r>
      <w:r w:rsidR="00BB7062" w:rsidRPr="00BA702E">
        <w:rPr>
          <w:position w:val="-12"/>
          <w:sz w:val="28"/>
          <w:szCs w:val="28"/>
        </w:rPr>
        <w:object w:dxaOrig="1359" w:dyaOrig="360">
          <v:shape id="_x0000_i1422" type="#_x0000_t75" style="width:63.75pt;height:18pt" o:ole="">
            <v:imagedata r:id="rId781" o:title=""/>
          </v:shape>
          <o:OLEObject Type="Embed" ProgID="Equation.3" ShapeID="_x0000_i1422" DrawAspect="Content" ObjectID="_1472073545" r:id="rId782"/>
        </w:object>
      </w:r>
      <w:r w:rsidRPr="00BA702E">
        <w:rPr>
          <w:sz w:val="28"/>
          <w:szCs w:val="28"/>
        </w:rPr>
        <w:t>, с истечением которого воздух нагревается в зоне до температуры</w:t>
      </w:r>
      <w:r w:rsidR="00BB7062" w:rsidRPr="00BA702E">
        <w:rPr>
          <w:position w:val="-12"/>
          <w:sz w:val="28"/>
        </w:rPr>
        <w:object w:dxaOrig="1620" w:dyaOrig="380">
          <v:shape id="_x0000_i1423" type="#_x0000_t75" style="width:81pt;height:18.75pt" o:ole="">
            <v:imagedata r:id="rId783" o:title=""/>
          </v:shape>
          <o:OLEObject Type="Embed" ProgID="Equation.3" ShapeID="_x0000_i1423" DrawAspect="Content" ObjectID="_1472073546" r:id="rId784"/>
        </w:object>
      </w:r>
      <w:r w:rsidRPr="00BA702E">
        <w:rPr>
          <w:sz w:val="28"/>
          <w:szCs w:val="28"/>
        </w:rPr>
        <w:t>.</w:t>
      </w:r>
    </w:p>
    <w:p w:rsidR="00BA702E" w:rsidRPr="00F414F0" w:rsidRDefault="00492465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A702E">
        <w:rPr>
          <w:sz w:val="28"/>
          <w:szCs w:val="28"/>
        </w:rPr>
        <w:t>Найдены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основные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размеры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рабочего</w:t>
      </w:r>
      <w:r w:rsidR="00BA702E" w:rsidRPr="00BA702E">
        <w:rPr>
          <w:sz w:val="28"/>
          <w:szCs w:val="28"/>
        </w:rPr>
        <w:t xml:space="preserve"> </w:t>
      </w:r>
      <w:r w:rsidRPr="00BA702E">
        <w:rPr>
          <w:sz w:val="28"/>
          <w:szCs w:val="28"/>
        </w:rPr>
        <w:t>пространства шахтной известково-обжигательной печи. Наибольшую высоту имеет ЗО ра</w:t>
      </w:r>
      <w:r w:rsidR="00617B20" w:rsidRPr="00BA702E">
        <w:rPr>
          <w:sz w:val="28"/>
          <w:szCs w:val="28"/>
        </w:rPr>
        <w:t xml:space="preserve">вную </w:t>
      </w:r>
      <w:smartTag w:uri="urn:schemas-microsoft-com:office:smarttags" w:element="metricconverter">
        <w:smartTagPr>
          <w:attr w:name="ProductID" w:val="1,5 м"/>
        </w:smartTagPr>
        <w:r w:rsidR="00617B20" w:rsidRPr="00BA702E">
          <w:rPr>
            <w:sz w:val="28"/>
            <w:szCs w:val="28"/>
          </w:rPr>
          <w:t>1,5</w:t>
        </w:r>
        <w:r w:rsidR="008E2F3D" w:rsidRPr="00BA702E">
          <w:rPr>
            <w:sz w:val="28"/>
            <w:szCs w:val="28"/>
          </w:rPr>
          <w:t xml:space="preserve"> м</w:t>
        </w:r>
      </w:smartTag>
      <w:r w:rsidR="008E2F3D" w:rsidRPr="00BA702E">
        <w:rPr>
          <w:sz w:val="28"/>
          <w:szCs w:val="28"/>
        </w:rPr>
        <w:t xml:space="preserve"> (55</w:t>
      </w:r>
      <w:r w:rsidRPr="00BA702E">
        <w:rPr>
          <w:sz w:val="28"/>
          <w:szCs w:val="28"/>
        </w:rPr>
        <w:t xml:space="preserve"> % от общей высоты рабочего пространства), где и происходит основной процесс- обжиг известняка, рабочее</w:t>
      </w:r>
      <w:r w:rsidR="008E2F3D" w:rsidRPr="00BA702E">
        <w:rPr>
          <w:sz w:val="28"/>
          <w:szCs w:val="28"/>
        </w:rPr>
        <w:t xml:space="preserve"> пространство ЭЗ составляет 1,18м (19%), ЗРО- </w:t>
      </w:r>
      <w:smartTag w:uri="urn:schemas-microsoft-com:office:smarttags" w:element="metricconverter">
        <w:smartTagPr>
          <w:attr w:name="ProductID" w:val="1,3 м"/>
        </w:smartTagPr>
        <w:r w:rsidR="008E2F3D" w:rsidRPr="00BA702E">
          <w:rPr>
            <w:sz w:val="28"/>
            <w:szCs w:val="28"/>
          </w:rPr>
          <w:t>1,3 м</w:t>
        </w:r>
      </w:smartTag>
      <w:r w:rsidR="008E2F3D" w:rsidRPr="00BA702E">
        <w:rPr>
          <w:sz w:val="28"/>
          <w:szCs w:val="28"/>
        </w:rPr>
        <w:t xml:space="preserve"> (20</w:t>
      </w:r>
      <w:r w:rsidRPr="00BA702E">
        <w:rPr>
          <w:sz w:val="28"/>
          <w:szCs w:val="28"/>
        </w:rPr>
        <w:t xml:space="preserve">%). Рассчитанная высота рабочего пространства </w:t>
      </w:r>
      <w:r w:rsidR="005369FE" w:rsidRPr="00BA702E">
        <w:rPr>
          <w:sz w:val="28"/>
          <w:szCs w:val="28"/>
          <w:lang w:val="en-US"/>
        </w:rPr>
        <w:t>L</w:t>
      </w:r>
      <w:r w:rsidR="005369FE" w:rsidRPr="00BA702E">
        <w:rPr>
          <w:sz w:val="28"/>
          <w:szCs w:val="28"/>
        </w:rPr>
        <w:t>=6.28</w:t>
      </w:r>
      <w:r w:rsidRPr="00BA702E">
        <w:rPr>
          <w:sz w:val="28"/>
          <w:szCs w:val="28"/>
        </w:rPr>
        <w:t xml:space="preserve"> обеспечивает продолжительность нагрева, температуры веществ по зонам установки и требуемые параметры продукта на выходе.</w:t>
      </w:r>
    </w:p>
    <w:p w:rsidR="00A95758" w:rsidRPr="00F414F0" w:rsidRDefault="00A95758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6130" w:rsidRPr="00BA702E" w:rsidRDefault="00A95758" w:rsidP="00BA702E">
      <w:pPr>
        <w:pStyle w:val="1"/>
        <w:keepNext w:val="0"/>
        <w:widowControl w:val="0"/>
        <w:suppressAutoHyphens/>
        <w:spacing w:line="360" w:lineRule="auto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br w:type="page"/>
      </w:r>
      <w:r w:rsidR="00556130" w:rsidRPr="00BA702E">
        <w:rPr>
          <w:b w:val="0"/>
          <w:i w:val="0"/>
        </w:rPr>
        <w:t>Список используемой литературы</w:t>
      </w:r>
      <w:bookmarkEnd w:id="14"/>
      <w:bookmarkEnd w:id="15"/>
    </w:p>
    <w:p w:rsidR="00BA702E" w:rsidRPr="00BA702E" w:rsidRDefault="00BA702E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702E" w:rsidRPr="00BA702E" w:rsidRDefault="00556130" w:rsidP="00A95758">
      <w:pPr>
        <w:pStyle w:val="a3"/>
        <w:widowControl w:val="0"/>
        <w:suppressAutoHyphens/>
        <w:spacing w:line="360" w:lineRule="auto"/>
        <w:jc w:val="left"/>
        <w:rPr>
          <w:szCs w:val="28"/>
        </w:rPr>
      </w:pPr>
      <w:r w:rsidRPr="00BA702E">
        <w:rPr>
          <w:szCs w:val="28"/>
        </w:rPr>
        <w:t>1. Ключников А.Д. и др. Теплообмен и тепловые режимы в промышленных печах.-М.: Энергоатомиздат, 1990.-176 с.</w:t>
      </w:r>
    </w:p>
    <w:p w:rsidR="00556130" w:rsidRPr="00BA702E" w:rsidRDefault="00556130" w:rsidP="00A95758">
      <w:pPr>
        <w:pStyle w:val="a3"/>
        <w:widowControl w:val="0"/>
        <w:suppressAutoHyphens/>
        <w:spacing w:line="360" w:lineRule="auto"/>
        <w:jc w:val="left"/>
        <w:rPr>
          <w:szCs w:val="28"/>
        </w:rPr>
      </w:pPr>
      <w:r w:rsidRPr="00BA702E">
        <w:rPr>
          <w:szCs w:val="28"/>
        </w:rPr>
        <w:t xml:space="preserve">2. Кондаков С.А. Теплоэнергетический расчет известково-обжигательной печи. Методические указания по выполнению курсовой работы для студентов специальности 100700 – </w:t>
      </w:r>
      <w:r w:rsidR="00BA702E" w:rsidRPr="00BA702E">
        <w:rPr>
          <w:szCs w:val="28"/>
        </w:rPr>
        <w:t>"</w:t>
      </w:r>
      <w:r w:rsidRPr="00BA702E">
        <w:rPr>
          <w:szCs w:val="28"/>
        </w:rPr>
        <w:t>Промышленная теплоэнергетика</w:t>
      </w:r>
      <w:r w:rsidR="00BA702E" w:rsidRPr="00BA702E">
        <w:rPr>
          <w:szCs w:val="28"/>
        </w:rPr>
        <w:t>"</w:t>
      </w:r>
      <w:r w:rsidRPr="00BA702E">
        <w:rPr>
          <w:szCs w:val="28"/>
        </w:rPr>
        <w:t>. Изд. 2-ое, исправ. – Брянск: БГТУ, 2002. - 20 с.</w:t>
      </w:r>
    </w:p>
    <w:p w:rsidR="00556130" w:rsidRPr="00BA702E" w:rsidRDefault="00556130" w:rsidP="00A95758">
      <w:pPr>
        <w:pStyle w:val="a3"/>
        <w:widowControl w:val="0"/>
        <w:suppressAutoHyphens/>
        <w:spacing w:line="360" w:lineRule="auto"/>
        <w:jc w:val="left"/>
        <w:rPr>
          <w:szCs w:val="28"/>
        </w:rPr>
      </w:pPr>
      <w:r w:rsidRPr="00BA702E">
        <w:rPr>
          <w:szCs w:val="28"/>
        </w:rPr>
        <w:t>3. Промышленная теплоэнергетика и теплотехника: Справ./ Под общ. Ред.</w:t>
      </w:r>
      <w:r w:rsidR="00BA702E" w:rsidRPr="00BA702E">
        <w:rPr>
          <w:szCs w:val="28"/>
        </w:rPr>
        <w:t xml:space="preserve"> </w:t>
      </w:r>
      <w:r w:rsidRPr="00BA702E">
        <w:rPr>
          <w:szCs w:val="28"/>
        </w:rPr>
        <w:t>В.А.Григорьева, В.М.Зорина.-М.: Энергоатомиздат, 1983.-552с.</w:t>
      </w:r>
    </w:p>
    <w:p w:rsidR="00556130" w:rsidRPr="00BA702E" w:rsidRDefault="00556130" w:rsidP="00A95758">
      <w:pPr>
        <w:pStyle w:val="a3"/>
        <w:widowControl w:val="0"/>
        <w:suppressAutoHyphens/>
        <w:spacing w:line="360" w:lineRule="auto"/>
        <w:jc w:val="left"/>
        <w:rPr>
          <w:szCs w:val="28"/>
        </w:rPr>
      </w:pPr>
      <w:r w:rsidRPr="00BA702E">
        <w:rPr>
          <w:szCs w:val="28"/>
        </w:rPr>
        <w:t>4. Табунщиков Н.П. Производство извести.-М.: Химия, 1974.-240с.</w:t>
      </w:r>
    </w:p>
    <w:p w:rsidR="0053520A" w:rsidRPr="00BA702E" w:rsidRDefault="0053520A" w:rsidP="00BA702E">
      <w:pPr>
        <w:widowControl w:val="0"/>
        <w:suppressAutoHyphens/>
        <w:spacing w:line="360" w:lineRule="auto"/>
        <w:ind w:firstLine="709"/>
        <w:jc w:val="both"/>
        <w:rPr>
          <w:sz w:val="28"/>
          <w:szCs w:val="16"/>
        </w:rPr>
      </w:pPr>
      <w:bookmarkStart w:id="16" w:name="_GoBack"/>
      <w:bookmarkEnd w:id="16"/>
    </w:p>
    <w:sectPr w:rsidR="0053520A" w:rsidRPr="00BA702E" w:rsidSect="00BA702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91D81"/>
    <w:multiLevelType w:val="hybridMultilevel"/>
    <w:tmpl w:val="A080C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D96"/>
    <w:rsid w:val="00007992"/>
    <w:rsid w:val="00033DB9"/>
    <w:rsid w:val="0006198C"/>
    <w:rsid w:val="000962E8"/>
    <w:rsid w:val="000B2F5C"/>
    <w:rsid w:val="000C2D63"/>
    <w:rsid w:val="000C5A2F"/>
    <w:rsid w:val="000E3F50"/>
    <w:rsid w:val="000F6BCD"/>
    <w:rsid w:val="00100BB9"/>
    <w:rsid w:val="00112EE0"/>
    <w:rsid w:val="00114374"/>
    <w:rsid w:val="00122267"/>
    <w:rsid w:val="00132003"/>
    <w:rsid w:val="00136BDF"/>
    <w:rsid w:val="00170155"/>
    <w:rsid w:val="001808C3"/>
    <w:rsid w:val="001A5277"/>
    <w:rsid w:val="001A6F7F"/>
    <w:rsid w:val="001C3F8A"/>
    <w:rsid w:val="001C5CD9"/>
    <w:rsid w:val="001D2189"/>
    <w:rsid w:val="001D3D49"/>
    <w:rsid w:val="001F7D49"/>
    <w:rsid w:val="0020034D"/>
    <w:rsid w:val="00204D4A"/>
    <w:rsid w:val="00205279"/>
    <w:rsid w:val="002375F3"/>
    <w:rsid w:val="0024161F"/>
    <w:rsid w:val="0025782A"/>
    <w:rsid w:val="002605AE"/>
    <w:rsid w:val="00260CC1"/>
    <w:rsid w:val="00272A0D"/>
    <w:rsid w:val="002775B7"/>
    <w:rsid w:val="002801C2"/>
    <w:rsid w:val="0028379C"/>
    <w:rsid w:val="002C1810"/>
    <w:rsid w:val="002D5C89"/>
    <w:rsid w:val="002F3C2E"/>
    <w:rsid w:val="00304A15"/>
    <w:rsid w:val="0034668C"/>
    <w:rsid w:val="003537EB"/>
    <w:rsid w:val="0035581B"/>
    <w:rsid w:val="00363AC2"/>
    <w:rsid w:val="00365CD8"/>
    <w:rsid w:val="00383AF3"/>
    <w:rsid w:val="00383B81"/>
    <w:rsid w:val="003908BF"/>
    <w:rsid w:val="003A23A0"/>
    <w:rsid w:val="003B3C7C"/>
    <w:rsid w:val="003B4985"/>
    <w:rsid w:val="003F2AE0"/>
    <w:rsid w:val="003F6F2A"/>
    <w:rsid w:val="003F7725"/>
    <w:rsid w:val="00402747"/>
    <w:rsid w:val="004323D3"/>
    <w:rsid w:val="004419B3"/>
    <w:rsid w:val="00463411"/>
    <w:rsid w:val="0046491D"/>
    <w:rsid w:val="00492465"/>
    <w:rsid w:val="004A57FD"/>
    <w:rsid w:val="004B3683"/>
    <w:rsid w:val="004B3D99"/>
    <w:rsid w:val="004C3C8A"/>
    <w:rsid w:val="004C7861"/>
    <w:rsid w:val="004D32A5"/>
    <w:rsid w:val="004D5ABA"/>
    <w:rsid w:val="004D63A1"/>
    <w:rsid w:val="004E0796"/>
    <w:rsid w:val="004F7515"/>
    <w:rsid w:val="005043BA"/>
    <w:rsid w:val="00504D77"/>
    <w:rsid w:val="00511A74"/>
    <w:rsid w:val="00522F1B"/>
    <w:rsid w:val="005304BD"/>
    <w:rsid w:val="0053520A"/>
    <w:rsid w:val="0053642F"/>
    <w:rsid w:val="005369FE"/>
    <w:rsid w:val="005536DB"/>
    <w:rsid w:val="00556130"/>
    <w:rsid w:val="005825D3"/>
    <w:rsid w:val="00586E04"/>
    <w:rsid w:val="00592A84"/>
    <w:rsid w:val="005A4C04"/>
    <w:rsid w:val="005C2228"/>
    <w:rsid w:val="00602E97"/>
    <w:rsid w:val="00603712"/>
    <w:rsid w:val="00617B20"/>
    <w:rsid w:val="0065167F"/>
    <w:rsid w:val="00651AEC"/>
    <w:rsid w:val="00685206"/>
    <w:rsid w:val="00691678"/>
    <w:rsid w:val="00691CB1"/>
    <w:rsid w:val="006A2906"/>
    <w:rsid w:val="006B57DA"/>
    <w:rsid w:val="006C3E07"/>
    <w:rsid w:val="006E2D4B"/>
    <w:rsid w:val="006E37E3"/>
    <w:rsid w:val="006E3C32"/>
    <w:rsid w:val="00700C37"/>
    <w:rsid w:val="00700F75"/>
    <w:rsid w:val="00756A5B"/>
    <w:rsid w:val="00757776"/>
    <w:rsid w:val="007B07D5"/>
    <w:rsid w:val="007C374A"/>
    <w:rsid w:val="007F7918"/>
    <w:rsid w:val="00814337"/>
    <w:rsid w:val="00826B2E"/>
    <w:rsid w:val="00832FC6"/>
    <w:rsid w:val="00840204"/>
    <w:rsid w:val="008475B4"/>
    <w:rsid w:val="00853590"/>
    <w:rsid w:val="008618E0"/>
    <w:rsid w:val="00867CC0"/>
    <w:rsid w:val="0088428F"/>
    <w:rsid w:val="008A076C"/>
    <w:rsid w:val="008A2FDC"/>
    <w:rsid w:val="008A7BA1"/>
    <w:rsid w:val="008C1C33"/>
    <w:rsid w:val="008C5461"/>
    <w:rsid w:val="008D4611"/>
    <w:rsid w:val="008E2F3D"/>
    <w:rsid w:val="009034E7"/>
    <w:rsid w:val="009371E7"/>
    <w:rsid w:val="009411E9"/>
    <w:rsid w:val="00952F1C"/>
    <w:rsid w:val="00954BB6"/>
    <w:rsid w:val="00962EEA"/>
    <w:rsid w:val="00986C6E"/>
    <w:rsid w:val="00986E45"/>
    <w:rsid w:val="00990971"/>
    <w:rsid w:val="009A05B6"/>
    <w:rsid w:val="009A095F"/>
    <w:rsid w:val="009A25D6"/>
    <w:rsid w:val="009B3058"/>
    <w:rsid w:val="009D2A1B"/>
    <w:rsid w:val="009D73A8"/>
    <w:rsid w:val="009E6FA7"/>
    <w:rsid w:val="00A04721"/>
    <w:rsid w:val="00A04905"/>
    <w:rsid w:val="00A04FD6"/>
    <w:rsid w:val="00A05E02"/>
    <w:rsid w:val="00A33EB3"/>
    <w:rsid w:val="00A452AD"/>
    <w:rsid w:val="00A46094"/>
    <w:rsid w:val="00A72C56"/>
    <w:rsid w:val="00A866BC"/>
    <w:rsid w:val="00A917B0"/>
    <w:rsid w:val="00A92C0C"/>
    <w:rsid w:val="00A940F0"/>
    <w:rsid w:val="00A95758"/>
    <w:rsid w:val="00AA5545"/>
    <w:rsid w:val="00AC28F6"/>
    <w:rsid w:val="00AC334D"/>
    <w:rsid w:val="00AC5DBE"/>
    <w:rsid w:val="00AE0735"/>
    <w:rsid w:val="00AF761D"/>
    <w:rsid w:val="00B13438"/>
    <w:rsid w:val="00B20473"/>
    <w:rsid w:val="00B23EE3"/>
    <w:rsid w:val="00B43C9D"/>
    <w:rsid w:val="00B55EDC"/>
    <w:rsid w:val="00B66EDE"/>
    <w:rsid w:val="00B67FEF"/>
    <w:rsid w:val="00B8746B"/>
    <w:rsid w:val="00BA0DCA"/>
    <w:rsid w:val="00BA702E"/>
    <w:rsid w:val="00BB7062"/>
    <w:rsid w:val="00BD6A41"/>
    <w:rsid w:val="00BD78AF"/>
    <w:rsid w:val="00BE45B6"/>
    <w:rsid w:val="00BF3769"/>
    <w:rsid w:val="00C10D19"/>
    <w:rsid w:val="00C26B91"/>
    <w:rsid w:val="00C411EF"/>
    <w:rsid w:val="00C5510D"/>
    <w:rsid w:val="00CA1E6E"/>
    <w:rsid w:val="00CA7506"/>
    <w:rsid w:val="00CB67E9"/>
    <w:rsid w:val="00CC70CA"/>
    <w:rsid w:val="00CE20FD"/>
    <w:rsid w:val="00CE3D96"/>
    <w:rsid w:val="00CE453B"/>
    <w:rsid w:val="00CF2D72"/>
    <w:rsid w:val="00CF5FE5"/>
    <w:rsid w:val="00CF75BB"/>
    <w:rsid w:val="00D054A1"/>
    <w:rsid w:val="00D34995"/>
    <w:rsid w:val="00D56031"/>
    <w:rsid w:val="00D73DD8"/>
    <w:rsid w:val="00DE09D9"/>
    <w:rsid w:val="00E1736A"/>
    <w:rsid w:val="00E35C57"/>
    <w:rsid w:val="00E42E2F"/>
    <w:rsid w:val="00E8547A"/>
    <w:rsid w:val="00E95EBD"/>
    <w:rsid w:val="00EA475B"/>
    <w:rsid w:val="00EB3A55"/>
    <w:rsid w:val="00EC45ED"/>
    <w:rsid w:val="00EC6957"/>
    <w:rsid w:val="00EF0EE9"/>
    <w:rsid w:val="00EF19AE"/>
    <w:rsid w:val="00F063AD"/>
    <w:rsid w:val="00F11B53"/>
    <w:rsid w:val="00F12734"/>
    <w:rsid w:val="00F37243"/>
    <w:rsid w:val="00F414F0"/>
    <w:rsid w:val="00F44A55"/>
    <w:rsid w:val="00F467D5"/>
    <w:rsid w:val="00F62647"/>
    <w:rsid w:val="00F841F4"/>
    <w:rsid w:val="00F85CB3"/>
    <w:rsid w:val="00FE7FB6"/>
    <w:rsid w:val="00FF45CF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25"/>
    <o:shapelayout v:ext="edit">
      <o:idmap v:ext="edit" data="1"/>
    </o:shapelayout>
  </w:shapeDefaults>
  <w:decimalSymbol w:val=","/>
  <w:listSeparator w:val=";"/>
  <w14:defaultImageDpi w14:val="0"/>
  <w15:docId w15:val="{A32E0888-0498-488C-8509-CF7A38EA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6130"/>
    <w:pPr>
      <w:keepNext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B204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D73A8"/>
    <w:rPr>
      <w:rFonts w:cs="Times New Roman"/>
      <w:b/>
      <w:i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locked/>
    <w:rsid w:val="00B2047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uiPriority w:val="99"/>
    <w:rsid w:val="00556130"/>
    <w:pPr>
      <w:jc w:val="both"/>
    </w:pPr>
    <w:rPr>
      <w:sz w:val="28"/>
      <w:szCs w:val="20"/>
    </w:rPr>
  </w:style>
  <w:style w:type="paragraph" w:styleId="11">
    <w:name w:val="toc 1"/>
    <w:basedOn w:val="a"/>
    <w:next w:val="a"/>
    <w:autoRedefine/>
    <w:uiPriority w:val="39"/>
    <w:semiHidden/>
    <w:rsid w:val="00556130"/>
    <w:rPr>
      <w:sz w:val="20"/>
      <w:szCs w:val="20"/>
    </w:rPr>
  </w:style>
  <w:style w:type="character" w:customStyle="1" w:styleId="a4">
    <w:name w:val="Основний текст Знак"/>
    <w:basedOn w:val="a0"/>
    <w:link w:val="a3"/>
    <w:uiPriority w:val="99"/>
    <w:locked/>
    <w:rsid w:val="00492465"/>
    <w:rPr>
      <w:rFonts w:cs="Times New Roman"/>
      <w:sz w:val="28"/>
      <w:lang w:val="ru-RU" w:eastAsia="ru-RU" w:bidi="ar-SA"/>
    </w:rPr>
  </w:style>
  <w:style w:type="paragraph" w:styleId="21">
    <w:name w:val="toc 2"/>
    <w:basedOn w:val="a"/>
    <w:next w:val="a"/>
    <w:autoRedefine/>
    <w:uiPriority w:val="39"/>
    <w:semiHidden/>
    <w:rsid w:val="00556130"/>
    <w:pPr>
      <w:ind w:left="200"/>
    </w:pPr>
    <w:rPr>
      <w:sz w:val="20"/>
      <w:szCs w:val="20"/>
    </w:rPr>
  </w:style>
  <w:style w:type="paragraph" w:customStyle="1" w:styleId="a5">
    <w:name w:val="Чертежный"/>
    <w:rsid w:val="005304BD"/>
    <w:pPr>
      <w:jc w:val="both"/>
    </w:pPr>
    <w:rPr>
      <w:rFonts w:ascii="ISOCPEUR" w:hAnsi="ISOCPEUR"/>
      <w:i/>
      <w:sz w:val="28"/>
      <w:lang w:val="uk-UA"/>
    </w:rPr>
  </w:style>
  <w:style w:type="character" w:styleId="a6">
    <w:name w:val="annotation reference"/>
    <w:basedOn w:val="a0"/>
    <w:uiPriority w:val="99"/>
    <w:semiHidden/>
    <w:rsid w:val="00826B2E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826B2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826B2E"/>
    <w:rPr>
      <w:b/>
      <w:bCs/>
    </w:rPr>
  </w:style>
  <w:style w:type="character" w:customStyle="1" w:styleId="a8">
    <w:name w:val="Текст примітки Знак"/>
    <w:basedOn w:val="a0"/>
    <w:link w:val="a7"/>
    <w:uiPriority w:val="99"/>
    <w:semiHidden/>
    <w:locked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826B2E"/>
    <w:rPr>
      <w:rFonts w:ascii="Tahoma" w:hAnsi="Tahoma" w:cs="Tahoma"/>
      <w:sz w:val="16"/>
      <w:szCs w:val="16"/>
    </w:rPr>
  </w:style>
  <w:style w:type="character" w:customStyle="1" w:styleId="aa">
    <w:name w:val="Тема примітки Знак"/>
    <w:basedOn w:val="a8"/>
    <w:link w:val="a9"/>
    <w:uiPriority w:val="99"/>
    <w:semiHidden/>
    <w:locked/>
    <w:rPr>
      <w:rFonts w:cs="Times New Roman"/>
      <w:b/>
      <w:bCs/>
    </w:rPr>
  </w:style>
  <w:style w:type="table" w:styleId="ad">
    <w:name w:val="Table Grid"/>
    <w:basedOn w:val="a1"/>
    <w:uiPriority w:val="59"/>
    <w:rsid w:val="00A452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Текст у виносці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671" Type="http://schemas.openxmlformats.org/officeDocument/2006/relationships/oleObject" Target="embeddings/oleObject340.bin"/><Relationship Id="rId769" Type="http://schemas.openxmlformats.org/officeDocument/2006/relationships/image" Target="media/image376.wmf"/><Relationship Id="rId21" Type="http://schemas.openxmlformats.org/officeDocument/2006/relationships/image" Target="media/image9.wmf"/><Relationship Id="rId324" Type="http://schemas.openxmlformats.org/officeDocument/2006/relationships/image" Target="media/image160.wmf"/><Relationship Id="rId531" Type="http://schemas.openxmlformats.org/officeDocument/2006/relationships/image" Target="media/image259.wmf"/><Relationship Id="rId629" Type="http://schemas.openxmlformats.org/officeDocument/2006/relationships/oleObject" Target="embeddings/oleObject319.bin"/><Relationship Id="rId170" Type="http://schemas.openxmlformats.org/officeDocument/2006/relationships/oleObject" Target="embeddings/oleObject84.bin"/><Relationship Id="rId268" Type="http://schemas.openxmlformats.org/officeDocument/2006/relationships/image" Target="media/image132.wmf"/><Relationship Id="rId475" Type="http://schemas.openxmlformats.org/officeDocument/2006/relationships/image" Target="media/image231.wmf"/><Relationship Id="rId682" Type="http://schemas.openxmlformats.org/officeDocument/2006/relationships/image" Target="media/image333.wmf"/><Relationship Id="rId32" Type="http://schemas.openxmlformats.org/officeDocument/2006/relationships/image" Target="media/image14.wmf"/><Relationship Id="rId128" Type="http://schemas.openxmlformats.org/officeDocument/2006/relationships/oleObject" Target="embeddings/oleObject63.bin"/><Relationship Id="rId335" Type="http://schemas.openxmlformats.org/officeDocument/2006/relationships/oleObject" Target="embeddings/oleObject166.bin"/><Relationship Id="rId542" Type="http://schemas.openxmlformats.org/officeDocument/2006/relationships/oleObject" Target="embeddings/oleObject274.bin"/><Relationship Id="rId181" Type="http://schemas.openxmlformats.org/officeDocument/2006/relationships/image" Target="media/image88.wmf"/><Relationship Id="rId402" Type="http://schemas.openxmlformats.org/officeDocument/2006/relationships/image" Target="media/image195.wmf"/><Relationship Id="rId279" Type="http://schemas.openxmlformats.org/officeDocument/2006/relationships/oleObject" Target="embeddings/oleObject138.bin"/><Relationship Id="rId486" Type="http://schemas.openxmlformats.org/officeDocument/2006/relationships/oleObject" Target="embeddings/oleObject246.bin"/><Relationship Id="rId693" Type="http://schemas.openxmlformats.org/officeDocument/2006/relationships/image" Target="media/image338.wmf"/><Relationship Id="rId707" Type="http://schemas.openxmlformats.org/officeDocument/2006/relationships/image" Target="media/image345.wmf"/><Relationship Id="rId43" Type="http://schemas.openxmlformats.org/officeDocument/2006/relationships/oleObject" Target="embeddings/oleObject20.bin"/><Relationship Id="rId139" Type="http://schemas.openxmlformats.org/officeDocument/2006/relationships/image" Target="media/image67.wmf"/><Relationship Id="rId346" Type="http://schemas.openxmlformats.org/officeDocument/2006/relationships/image" Target="media/image171.wmf"/><Relationship Id="rId553" Type="http://schemas.openxmlformats.org/officeDocument/2006/relationships/oleObject" Target="embeddings/oleObject280.bin"/><Relationship Id="rId760" Type="http://schemas.openxmlformats.org/officeDocument/2006/relationships/oleObject" Target="embeddings/oleObject385.bin"/><Relationship Id="rId192" Type="http://schemas.openxmlformats.org/officeDocument/2006/relationships/oleObject" Target="embeddings/oleObject95.bin"/><Relationship Id="rId206" Type="http://schemas.openxmlformats.org/officeDocument/2006/relationships/image" Target="media/image101.wmf"/><Relationship Id="rId413" Type="http://schemas.openxmlformats.org/officeDocument/2006/relationships/oleObject" Target="embeddings/oleObject209.bin"/><Relationship Id="rId497" Type="http://schemas.openxmlformats.org/officeDocument/2006/relationships/image" Target="media/image242.wmf"/><Relationship Id="rId620" Type="http://schemas.openxmlformats.org/officeDocument/2006/relationships/image" Target="media/image302.wmf"/><Relationship Id="rId718" Type="http://schemas.openxmlformats.org/officeDocument/2006/relationships/oleObject" Target="embeddings/oleObject364.bin"/><Relationship Id="rId357" Type="http://schemas.openxmlformats.org/officeDocument/2006/relationships/oleObject" Target="embeddings/oleObject177.bin"/><Relationship Id="rId54" Type="http://schemas.openxmlformats.org/officeDocument/2006/relationships/image" Target="media/image25.wmf"/><Relationship Id="rId217" Type="http://schemas.openxmlformats.org/officeDocument/2006/relationships/oleObject" Target="embeddings/oleObject107.bin"/><Relationship Id="rId564" Type="http://schemas.openxmlformats.org/officeDocument/2006/relationships/oleObject" Target="embeddings/oleObject286.bin"/><Relationship Id="rId771" Type="http://schemas.openxmlformats.org/officeDocument/2006/relationships/image" Target="media/image377.wmf"/><Relationship Id="rId424" Type="http://schemas.openxmlformats.org/officeDocument/2006/relationships/image" Target="media/image206.wmf"/><Relationship Id="rId631" Type="http://schemas.openxmlformats.org/officeDocument/2006/relationships/oleObject" Target="embeddings/oleObject320.bin"/><Relationship Id="rId729" Type="http://schemas.openxmlformats.org/officeDocument/2006/relationships/image" Target="media/image356.wmf"/><Relationship Id="rId270" Type="http://schemas.openxmlformats.org/officeDocument/2006/relationships/image" Target="media/image133.wmf"/><Relationship Id="rId65" Type="http://schemas.openxmlformats.org/officeDocument/2006/relationships/oleObject" Target="embeddings/oleObject31.bin"/><Relationship Id="rId130" Type="http://schemas.openxmlformats.org/officeDocument/2006/relationships/oleObject" Target="embeddings/oleObject64.bin"/><Relationship Id="rId368" Type="http://schemas.openxmlformats.org/officeDocument/2006/relationships/image" Target="media/image182.wmf"/><Relationship Id="rId575" Type="http://schemas.openxmlformats.org/officeDocument/2006/relationships/image" Target="media/image280.wmf"/><Relationship Id="rId782" Type="http://schemas.openxmlformats.org/officeDocument/2006/relationships/oleObject" Target="embeddings/oleObject396.bin"/><Relationship Id="rId228" Type="http://schemas.openxmlformats.org/officeDocument/2006/relationships/image" Target="media/image112.wmf"/><Relationship Id="rId435" Type="http://schemas.openxmlformats.org/officeDocument/2006/relationships/image" Target="media/image211.wmf"/><Relationship Id="rId642" Type="http://schemas.openxmlformats.org/officeDocument/2006/relationships/image" Target="media/image313.wmf"/><Relationship Id="rId281" Type="http://schemas.openxmlformats.org/officeDocument/2006/relationships/oleObject" Target="embeddings/oleObject139.bin"/><Relationship Id="rId502" Type="http://schemas.openxmlformats.org/officeDocument/2006/relationships/oleObject" Target="embeddings/oleObject254.bin"/><Relationship Id="rId76" Type="http://schemas.openxmlformats.org/officeDocument/2006/relationships/image" Target="media/image36.wmf"/><Relationship Id="rId141" Type="http://schemas.openxmlformats.org/officeDocument/2006/relationships/image" Target="media/image68.wmf"/><Relationship Id="rId379" Type="http://schemas.openxmlformats.org/officeDocument/2006/relationships/oleObject" Target="embeddings/oleObject188.bin"/><Relationship Id="rId586" Type="http://schemas.openxmlformats.org/officeDocument/2006/relationships/image" Target="media/image285.wmf"/><Relationship Id="rId7" Type="http://schemas.openxmlformats.org/officeDocument/2006/relationships/image" Target="media/image2.wmf"/><Relationship Id="rId239" Type="http://schemas.openxmlformats.org/officeDocument/2006/relationships/oleObject" Target="embeddings/oleObject118.bin"/><Relationship Id="rId446" Type="http://schemas.openxmlformats.org/officeDocument/2006/relationships/oleObject" Target="embeddings/oleObject226.bin"/><Relationship Id="rId653" Type="http://schemas.openxmlformats.org/officeDocument/2006/relationships/oleObject" Target="embeddings/oleObject331.bin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87" Type="http://schemas.openxmlformats.org/officeDocument/2006/relationships/oleObject" Target="embeddings/oleObject42.bin"/><Relationship Id="rId513" Type="http://schemas.openxmlformats.org/officeDocument/2006/relationships/image" Target="media/image250.wmf"/><Relationship Id="rId597" Type="http://schemas.openxmlformats.org/officeDocument/2006/relationships/oleObject" Target="embeddings/oleObject303.bin"/><Relationship Id="rId720" Type="http://schemas.openxmlformats.org/officeDocument/2006/relationships/oleObject" Target="embeddings/oleObject365.bin"/><Relationship Id="rId152" Type="http://schemas.openxmlformats.org/officeDocument/2006/relationships/oleObject" Target="embeddings/oleObject75.bin"/><Relationship Id="rId457" Type="http://schemas.openxmlformats.org/officeDocument/2006/relationships/image" Target="media/image222.wmf"/><Relationship Id="rId664" Type="http://schemas.openxmlformats.org/officeDocument/2006/relationships/image" Target="media/image324.wmf"/><Relationship Id="rId14" Type="http://schemas.openxmlformats.org/officeDocument/2006/relationships/oleObject" Target="embeddings/oleObject5.bin"/><Relationship Id="rId317" Type="http://schemas.openxmlformats.org/officeDocument/2006/relationships/oleObject" Target="embeddings/oleObject157.bin"/><Relationship Id="rId524" Type="http://schemas.openxmlformats.org/officeDocument/2006/relationships/oleObject" Target="embeddings/oleObject265.bin"/><Relationship Id="rId731" Type="http://schemas.openxmlformats.org/officeDocument/2006/relationships/image" Target="media/image357.wmf"/><Relationship Id="rId98" Type="http://schemas.openxmlformats.org/officeDocument/2006/relationships/image" Target="media/image47.wmf"/><Relationship Id="rId163" Type="http://schemas.openxmlformats.org/officeDocument/2006/relationships/image" Target="media/image79.wmf"/><Relationship Id="rId370" Type="http://schemas.openxmlformats.org/officeDocument/2006/relationships/image" Target="media/image183.wmf"/><Relationship Id="rId230" Type="http://schemas.openxmlformats.org/officeDocument/2006/relationships/image" Target="media/image113.wmf"/><Relationship Id="rId468" Type="http://schemas.openxmlformats.org/officeDocument/2006/relationships/oleObject" Target="embeddings/oleObject237.bin"/><Relationship Id="rId675" Type="http://schemas.openxmlformats.org/officeDocument/2006/relationships/oleObject" Target="embeddings/oleObject342.bin"/><Relationship Id="rId25" Type="http://schemas.openxmlformats.org/officeDocument/2006/relationships/image" Target="media/image11.wmf"/><Relationship Id="rId328" Type="http://schemas.openxmlformats.org/officeDocument/2006/relationships/image" Target="media/image162.wmf"/><Relationship Id="rId535" Type="http://schemas.openxmlformats.org/officeDocument/2006/relationships/image" Target="media/image261.wmf"/><Relationship Id="rId742" Type="http://schemas.openxmlformats.org/officeDocument/2006/relationships/oleObject" Target="embeddings/oleObject376.bin"/><Relationship Id="rId174" Type="http://schemas.openxmlformats.org/officeDocument/2006/relationships/oleObject" Target="embeddings/oleObject86.bin"/><Relationship Id="rId381" Type="http://schemas.openxmlformats.org/officeDocument/2006/relationships/oleObject" Target="embeddings/oleObject189.bin"/><Relationship Id="rId602" Type="http://schemas.openxmlformats.org/officeDocument/2006/relationships/image" Target="media/image293.wmf"/><Relationship Id="rId241" Type="http://schemas.openxmlformats.org/officeDocument/2006/relationships/oleObject" Target="embeddings/oleObject119.bin"/><Relationship Id="rId479" Type="http://schemas.openxmlformats.org/officeDocument/2006/relationships/image" Target="media/image233.wmf"/><Relationship Id="rId686" Type="http://schemas.openxmlformats.org/officeDocument/2006/relationships/image" Target="media/image335.wmf"/><Relationship Id="rId36" Type="http://schemas.openxmlformats.org/officeDocument/2006/relationships/image" Target="media/image16.wmf"/><Relationship Id="rId339" Type="http://schemas.openxmlformats.org/officeDocument/2006/relationships/oleObject" Target="embeddings/oleObject168.bin"/><Relationship Id="rId546" Type="http://schemas.openxmlformats.org/officeDocument/2006/relationships/image" Target="media/image266.wmf"/><Relationship Id="rId753" Type="http://schemas.openxmlformats.org/officeDocument/2006/relationships/image" Target="media/image368.wmf"/><Relationship Id="rId101" Type="http://schemas.openxmlformats.org/officeDocument/2006/relationships/oleObject" Target="embeddings/oleObject49.bin"/><Relationship Id="rId185" Type="http://schemas.openxmlformats.org/officeDocument/2006/relationships/image" Target="media/image90.wmf"/><Relationship Id="rId406" Type="http://schemas.openxmlformats.org/officeDocument/2006/relationships/image" Target="media/image197.wmf"/><Relationship Id="rId392" Type="http://schemas.openxmlformats.org/officeDocument/2006/relationships/image" Target="media/image194.wmf"/><Relationship Id="rId613" Type="http://schemas.openxmlformats.org/officeDocument/2006/relationships/oleObject" Target="embeddings/oleObject311.bin"/><Relationship Id="rId697" Type="http://schemas.openxmlformats.org/officeDocument/2006/relationships/image" Target="media/image340.wmf"/><Relationship Id="rId252" Type="http://schemas.openxmlformats.org/officeDocument/2006/relationships/image" Target="media/image124.wmf"/><Relationship Id="rId47" Type="http://schemas.openxmlformats.org/officeDocument/2006/relationships/oleObject" Target="embeddings/oleObject22.bin"/><Relationship Id="rId112" Type="http://schemas.openxmlformats.org/officeDocument/2006/relationships/image" Target="media/image54.wmf"/><Relationship Id="rId557" Type="http://schemas.openxmlformats.org/officeDocument/2006/relationships/oleObject" Target="embeddings/oleObject282.bin"/><Relationship Id="rId764" Type="http://schemas.openxmlformats.org/officeDocument/2006/relationships/oleObject" Target="embeddings/oleObject387.bin"/><Relationship Id="rId196" Type="http://schemas.openxmlformats.org/officeDocument/2006/relationships/oleObject" Target="embeddings/oleObject97.bin"/><Relationship Id="rId417" Type="http://schemas.openxmlformats.org/officeDocument/2006/relationships/oleObject" Target="embeddings/oleObject211.bin"/><Relationship Id="rId624" Type="http://schemas.openxmlformats.org/officeDocument/2006/relationships/image" Target="media/image304.wmf"/><Relationship Id="rId263" Type="http://schemas.openxmlformats.org/officeDocument/2006/relationships/oleObject" Target="embeddings/oleObject130.bin"/><Relationship Id="rId470" Type="http://schemas.openxmlformats.org/officeDocument/2006/relationships/oleObject" Target="embeddings/oleObject238.bin"/><Relationship Id="rId58" Type="http://schemas.openxmlformats.org/officeDocument/2006/relationships/image" Target="media/image27.wmf"/><Relationship Id="rId123" Type="http://schemas.openxmlformats.org/officeDocument/2006/relationships/image" Target="media/image59.wmf"/><Relationship Id="rId330" Type="http://schemas.openxmlformats.org/officeDocument/2006/relationships/image" Target="media/image163.wmf"/><Relationship Id="rId568" Type="http://schemas.openxmlformats.org/officeDocument/2006/relationships/oleObject" Target="embeddings/oleObject288.bin"/><Relationship Id="rId775" Type="http://schemas.openxmlformats.org/officeDocument/2006/relationships/image" Target="media/image379.wmf"/><Relationship Id="rId428" Type="http://schemas.openxmlformats.org/officeDocument/2006/relationships/image" Target="media/image208.wmf"/><Relationship Id="rId635" Type="http://schemas.openxmlformats.org/officeDocument/2006/relationships/oleObject" Target="embeddings/oleObject322.bin"/><Relationship Id="rId274" Type="http://schemas.openxmlformats.org/officeDocument/2006/relationships/image" Target="media/image135.wmf"/><Relationship Id="rId481" Type="http://schemas.openxmlformats.org/officeDocument/2006/relationships/image" Target="media/image234.wmf"/><Relationship Id="rId702" Type="http://schemas.openxmlformats.org/officeDocument/2006/relationships/oleObject" Target="embeddings/oleObject356.bin"/><Relationship Id="rId69" Type="http://schemas.openxmlformats.org/officeDocument/2006/relationships/oleObject" Target="embeddings/oleObject33.bin"/><Relationship Id="rId134" Type="http://schemas.openxmlformats.org/officeDocument/2006/relationships/oleObject" Target="embeddings/oleObject66.bin"/><Relationship Id="rId579" Type="http://schemas.openxmlformats.org/officeDocument/2006/relationships/oleObject" Target="embeddings/oleObject294.bin"/><Relationship Id="rId786" Type="http://schemas.openxmlformats.org/officeDocument/2006/relationships/theme" Target="theme/theme1.xml"/><Relationship Id="rId341" Type="http://schemas.openxmlformats.org/officeDocument/2006/relationships/oleObject" Target="embeddings/oleObject169.bin"/><Relationship Id="rId439" Type="http://schemas.openxmlformats.org/officeDocument/2006/relationships/image" Target="media/image213.wmf"/><Relationship Id="rId646" Type="http://schemas.openxmlformats.org/officeDocument/2006/relationships/oleObject" Target="embeddings/oleObject327.bin"/><Relationship Id="rId201" Type="http://schemas.openxmlformats.org/officeDocument/2006/relationships/oleObject" Target="embeddings/oleObject99.bin"/><Relationship Id="rId285" Type="http://schemas.openxmlformats.org/officeDocument/2006/relationships/oleObject" Target="embeddings/oleObject141.bin"/><Relationship Id="rId506" Type="http://schemas.openxmlformats.org/officeDocument/2006/relationships/oleObject" Target="embeddings/oleObject256.bin"/><Relationship Id="rId492" Type="http://schemas.openxmlformats.org/officeDocument/2006/relationships/oleObject" Target="embeddings/oleObject249.bin"/><Relationship Id="rId713" Type="http://schemas.openxmlformats.org/officeDocument/2006/relationships/image" Target="media/image348.wmf"/><Relationship Id="rId145" Type="http://schemas.openxmlformats.org/officeDocument/2006/relationships/image" Target="media/image70.wmf"/><Relationship Id="rId352" Type="http://schemas.openxmlformats.org/officeDocument/2006/relationships/image" Target="media/image174.wmf"/><Relationship Id="rId212" Type="http://schemas.openxmlformats.org/officeDocument/2006/relationships/image" Target="media/image104.wmf"/><Relationship Id="rId657" Type="http://schemas.openxmlformats.org/officeDocument/2006/relationships/oleObject" Target="embeddings/oleObject333.bin"/><Relationship Id="rId296" Type="http://schemas.openxmlformats.org/officeDocument/2006/relationships/image" Target="media/image146.wmf"/><Relationship Id="rId517" Type="http://schemas.openxmlformats.org/officeDocument/2006/relationships/image" Target="media/image252.wmf"/><Relationship Id="rId724" Type="http://schemas.openxmlformats.org/officeDocument/2006/relationships/oleObject" Target="embeddings/oleObject367.bin"/><Relationship Id="rId60" Type="http://schemas.openxmlformats.org/officeDocument/2006/relationships/image" Target="media/image28.wmf"/><Relationship Id="rId156" Type="http://schemas.openxmlformats.org/officeDocument/2006/relationships/oleObject" Target="embeddings/oleObject77.bin"/><Relationship Id="rId363" Type="http://schemas.openxmlformats.org/officeDocument/2006/relationships/oleObject" Target="embeddings/oleObject180.bin"/><Relationship Id="rId570" Type="http://schemas.openxmlformats.org/officeDocument/2006/relationships/oleObject" Target="embeddings/oleObject289.bin"/><Relationship Id="rId223" Type="http://schemas.openxmlformats.org/officeDocument/2006/relationships/oleObject" Target="embeddings/oleObject110.bin"/><Relationship Id="rId430" Type="http://schemas.openxmlformats.org/officeDocument/2006/relationships/image" Target="media/image209.wmf"/><Relationship Id="rId668" Type="http://schemas.openxmlformats.org/officeDocument/2006/relationships/image" Target="media/image326.wmf"/><Relationship Id="rId18" Type="http://schemas.openxmlformats.org/officeDocument/2006/relationships/oleObject" Target="embeddings/oleObject7.bin"/><Relationship Id="rId528" Type="http://schemas.openxmlformats.org/officeDocument/2006/relationships/oleObject" Target="embeddings/oleObject267.bin"/><Relationship Id="rId735" Type="http://schemas.openxmlformats.org/officeDocument/2006/relationships/image" Target="media/image359.wmf"/><Relationship Id="rId167" Type="http://schemas.openxmlformats.org/officeDocument/2006/relationships/image" Target="media/image81.wmf"/><Relationship Id="rId374" Type="http://schemas.openxmlformats.org/officeDocument/2006/relationships/image" Target="media/image185.wmf"/><Relationship Id="rId581" Type="http://schemas.openxmlformats.org/officeDocument/2006/relationships/oleObject" Target="embeddings/oleObject295.bin"/><Relationship Id="rId71" Type="http://schemas.openxmlformats.org/officeDocument/2006/relationships/oleObject" Target="embeddings/oleObject34.bin"/><Relationship Id="rId234" Type="http://schemas.openxmlformats.org/officeDocument/2006/relationships/image" Target="media/image115.wmf"/><Relationship Id="rId679" Type="http://schemas.openxmlformats.org/officeDocument/2006/relationships/oleObject" Target="embeddings/oleObject344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441" Type="http://schemas.openxmlformats.org/officeDocument/2006/relationships/image" Target="media/image214.wmf"/><Relationship Id="rId539" Type="http://schemas.openxmlformats.org/officeDocument/2006/relationships/image" Target="media/image263.wmf"/><Relationship Id="rId746" Type="http://schemas.openxmlformats.org/officeDocument/2006/relationships/oleObject" Target="embeddings/oleObject378.bin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49.bin"/><Relationship Id="rId82" Type="http://schemas.openxmlformats.org/officeDocument/2006/relationships/image" Target="media/image39.wmf"/><Relationship Id="rId385" Type="http://schemas.openxmlformats.org/officeDocument/2006/relationships/oleObject" Target="embeddings/oleObject191.bin"/><Relationship Id="rId592" Type="http://schemas.openxmlformats.org/officeDocument/2006/relationships/image" Target="media/image288.wmf"/><Relationship Id="rId606" Type="http://schemas.openxmlformats.org/officeDocument/2006/relationships/image" Target="media/image295.wmf"/><Relationship Id="rId245" Type="http://schemas.openxmlformats.org/officeDocument/2006/relationships/oleObject" Target="embeddings/oleObject121.bin"/><Relationship Id="rId452" Type="http://schemas.openxmlformats.org/officeDocument/2006/relationships/oleObject" Target="embeddings/oleObject229.bin"/><Relationship Id="rId105" Type="http://schemas.openxmlformats.org/officeDocument/2006/relationships/oleObject" Target="embeddings/oleObject51.bin"/><Relationship Id="rId312" Type="http://schemas.openxmlformats.org/officeDocument/2006/relationships/image" Target="media/image154.wmf"/><Relationship Id="rId757" Type="http://schemas.openxmlformats.org/officeDocument/2006/relationships/image" Target="media/image370.wmf"/><Relationship Id="rId93" Type="http://schemas.openxmlformats.org/officeDocument/2006/relationships/oleObject" Target="embeddings/oleObject45.bin"/><Relationship Id="rId189" Type="http://schemas.openxmlformats.org/officeDocument/2006/relationships/image" Target="media/image92.wmf"/><Relationship Id="rId396" Type="http://schemas.openxmlformats.org/officeDocument/2006/relationships/oleObject" Target="embeddings/oleObject198.bin"/><Relationship Id="rId617" Type="http://schemas.openxmlformats.org/officeDocument/2006/relationships/oleObject" Target="embeddings/oleObject313.bin"/><Relationship Id="rId256" Type="http://schemas.openxmlformats.org/officeDocument/2006/relationships/image" Target="media/image126.wmf"/><Relationship Id="rId463" Type="http://schemas.openxmlformats.org/officeDocument/2006/relationships/image" Target="media/image225.wmf"/><Relationship Id="rId670" Type="http://schemas.openxmlformats.org/officeDocument/2006/relationships/image" Target="media/image327.wmf"/><Relationship Id="rId116" Type="http://schemas.openxmlformats.org/officeDocument/2006/relationships/image" Target="media/image56.wmf"/><Relationship Id="rId323" Type="http://schemas.openxmlformats.org/officeDocument/2006/relationships/oleObject" Target="embeddings/oleObject160.bin"/><Relationship Id="rId530" Type="http://schemas.openxmlformats.org/officeDocument/2006/relationships/oleObject" Target="embeddings/oleObject268.bin"/><Relationship Id="rId768" Type="http://schemas.openxmlformats.org/officeDocument/2006/relationships/oleObject" Target="embeddings/oleObject389.bin"/><Relationship Id="rId20" Type="http://schemas.openxmlformats.org/officeDocument/2006/relationships/oleObject" Target="embeddings/oleObject8.bin"/><Relationship Id="rId628" Type="http://schemas.openxmlformats.org/officeDocument/2006/relationships/image" Target="media/image306.wmf"/><Relationship Id="rId267" Type="http://schemas.openxmlformats.org/officeDocument/2006/relationships/oleObject" Target="embeddings/oleObject132.bin"/><Relationship Id="rId474" Type="http://schemas.openxmlformats.org/officeDocument/2006/relationships/oleObject" Target="embeddings/oleObject240.bin"/><Relationship Id="rId127" Type="http://schemas.openxmlformats.org/officeDocument/2006/relationships/image" Target="media/image61.wmf"/><Relationship Id="rId681" Type="http://schemas.openxmlformats.org/officeDocument/2006/relationships/oleObject" Target="embeddings/oleObject345.bin"/><Relationship Id="rId779" Type="http://schemas.openxmlformats.org/officeDocument/2006/relationships/image" Target="media/image381.wmf"/><Relationship Id="rId31" Type="http://schemas.openxmlformats.org/officeDocument/2006/relationships/oleObject" Target="embeddings/oleObject14.bin"/><Relationship Id="rId334" Type="http://schemas.openxmlformats.org/officeDocument/2006/relationships/image" Target="media/image165.wmf"/><Relationship Id="rId541" Type="http://schemas.openxmlformats.org/officeDocument/2006/relationships/image" Target="media/image264.wmf"/><Relationship Id="rId639" Type="http://schemas.openxmlformats.org/officeDocument/2006/relationships/oleObject" Target="embeddings/oleObject324.bin"/><Relationship Id="rId180" Type="http://schemas.openxmlformats.org/officeDocument/2006/relationships/oleObject" Target="embeddings/oleObject89.bin"/><Relationship Id="rId278" Type="http://schemas.openxmlformats.org/officeDocument/2006/relationships/image" Target="media/image137.wmf"/><Relationship Id="rId401" Type="http://schemas.openxmlformats.org/officeDocument/2006/relationships/oleObject" Target="embeddings/oleObject203.bin"/><Relationship Id="rId485" Type="http://schemas.openxmlformats.org/officeDocument/2006/relationships/image" Target="media/image236.wmf"/><Relationship Id="rId692" Type="http://schemas.openxmlformats.org/officeDocument/2006/relationships/oleObject" Target="embeddings/oleObject351.bin"/><Relationship Id="rId706" Type="http://schemas.openxmlformats.org/officeDocument/2006/relationships/oleObject" Target="embeddings/oleObject358.bin"/><Relationship Id="rId42" Type="http://schemas.openxmlformats.org/officeDocument/2006/relationships/image" Target="media/image19.wmf"/><Relationship Id="rId138" Type="http://schemas.openxmlformats.org/officeDocument/2006/relationships/oleObject" Target="embeddings/oleObject68.bin"/><Relationship Id="rId345" Type="http://schemas.openxmlformats.org/officeDocument/2006/relationships/oleObject" Target="embeddings/oleObject171.bin"/><Relationship Id="rId552" Type="http://schemas.openxmlformats.org/officeDocument/2006/relationships/image" Target="media/image269.wmf"/><Relationship Id="rId191" Type="http://schemas.openxmlformats.org/officeDocument/2006/relationships/image" Target="media/image93.wmf"/><Relationship Id="rId205" Type="http://schemas.openxmlformats.org/officeDocument/2006/relationships/oleObject" Target="embeddings/oleObject101.bin"/><Relationship Id="rId412" Type="http://schemas.openxmlformats.org/officeDocument/2006/relationships/image" Target="media/image200.wmf"/><Relationship Id="rId289" Type="http://schemas.openxmlformats.org/officeDocument/2006/relationships/oleObject" Target="embeddings/oleObject143.bin"/><Relationship Id="rId496" Type="http://schemas.openxmlformats.org/officeDocument/2006/relationships/oleObject" Target="embeddings/oleObject251.bin"/><Relationship Id="rId717" Type="http://schemas.openxmlformats.org/officeDocument/2006/relationships/image" Target="media/image350.wmf"/><Relationship Id="rId53" Type="http://schemas.openxmlformats.org/officeDocument/2006/relationships/oleObject" Target="embeddings/oleObject25.bin"/><Relationship Id="rId149" Type="http://schemas.openxmlformats.org/officeDocument/2006/relationships/image" Target="media/image72.wmf"/><Relationship Id="rId356" Type="http://schemas.openxmlformats.org/officeDocument/2006/relationships/image" Target="media/image176.wmf"/><Relationship Id="rId563" Type="http://schemas.openxmlformats.org/officeDocument/2006/relationships/image" Target="media/image274.wmf"/><Relationship Id="rId770" Type="http://schemas.openxmlformats.org/officeDocument/2006/relationships/oleObject" Target="embeddings/oleObject390.bin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79.bin"/><Relationship Id="rId216" Type="http://schemas.openxmlformats.org/officeDocument/2006/relationships/image" Target="media/image106.wmf"/><Relationship Id="rId423" Type="http://schemas.openxmlformats.org/officeDocument/2006/relationships/oleObject" Target="embeddings/oleObject214.bin"/><Relationship Id="rId258" Type="http://schemas.openxmlformats.org/officeDocument/2006/relationships/image" Target="media/image127.wmf"/><Relationship Id="rId465" Type="http://schemas.openxmlformats.org/officeDocument/2006/relationships/image" Target="media/image226.wmf"/><Relationship Id="rId630" Type="http://schemas.openxmlformats.org/officeDocument/2006/relationships/image" Target="media/image307.wmf"/><Relationship Id="rId672" Type="http://schemas.openxmlformats.org/officeDocument/2006/relationships/image" Target="media/image328.wmf"/><Relationship Id="rId728" Type="http://schemas.openxmlformats.org/officeDocument/2006/relationships/oleObject" Target="embeddings/oleObject369.bin"/><Relationship Id="rId22" Type="http://schemas.openxmlformats.org/officeDocument/2006/relationships/oleObject" Target="embeddings/oleObject9.bin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325" Type="http://schemas.openxmlformats.org/officeDocument/2006/relationships/oleObject" Target="embeddings/oleObject161.bin"/><Relationship Id="rId367" Type="http://schemas.openxmlformats.org/officeDocument/2006/relationships/oleObject" Target="embeddings/oleObject182.bin"/><Relationship Id="rId532" Type="http://schemas.openxmlformats.org/officeDocument/2006/relationships/oleObject" Target="embeddings/oleObject269.bin"/><Relationship Id="rId574" Type="http://schemas.openxmlformats.org/officeDocument/2006/relationships/oleObject" Target="embeddings/oleObject291.bin"/><Relationship Id="rId171" Type="http://schemas.openxmlformats.org/officeDocument/2006/relationships/image" Target="media/image83.wmf"/><Relationship Id="rId227" Type="http://schemas.openxmlformats.org/officeDocument/2006/relationships/oleObject" Target="embeddings/oleObject112.bin"/><Relationship Id="rId781" Type="http://schemas.openxmlformats.org/officeDocument/2006/relationships/image" Target="media/image382.wmf"/><Relationship Id="rId269" Type="http://schemas.openxmlformats.org/officeDocument/2006/relationships/oleObject" Target="embeddings/oleObject133.bin"/><Relationship Id="rId434" Type="http://schemas.openxmlformats.org/officeDocument/2006/relationships/oleObject" Target="embeddings/oleObject220.bin"/><Relationship Id="rId476" Type="http://schemas.openxmlformats.org/officeDocument/2006/relationships/oleObject" Target="embeddings/oleObject241.bin"/><Relationship Id="rId641" Type="http://schemas.openxmlformats.org/officeDocument/2006/relationships/oleObject" Target="embeddings/oleObject325.bin"/><Relationship Id="rId683" Type="http://schemas.openxmlformats.org/officeDocument/2006/relationships/oleObject" Target="embeddings/oleObject346.bin"/><Relationship Id="rId739" Type="http://schemas.openxmlformats.org/officeDocument/2006/relationships/image" Target="media/image361.wmf"/><Relationship Id="rId33" Type="http://schemas.openxmlformats.org/officeDocument/2006/relationships/oleObject" Target="embeddings/oleObject15.bin"/><Relationship Id="rId129" Type="http://schemas.openxmlformats.org/officeDocument/2006/relationships/image" Target="media/image62.wmf"/><Relationship Id="rId280" Type="http://schemas.openxmlformats.org/officeDocument/2006/relationships/image" Target="media/image138.wmf"/><Relationship Id="rId336" Type="http://schemas.openxmlformats.org/officeDocument/2006/relationships/image" Target="media/image166.wmf"/><Relationship Id="rId501" Type="http://schemas.openxmlformats.org/officeDocument/2006/relationships/image" Target="media/image244.wmf"/><Relationship Id="rId543" Type="http://schemas.openxmlformats.org/officeDocument/2006/relationships/oleObject" Target="embeddings/oleObject275.bin"/><Relationship Id="rId75" Type="http://schemas.openxmlformats.org/officeDocument/2006/relationships/oleObject" Target="embeddings/oleObject36.bin"/><Relationship Id="rId140" Type="http://schemas.openxmlformats.org/officeDocument/2006/relationships/oleObject" Target="embeddings/oleObject69.bin"/><Relationship Id="rId182" Type="http://schemas.openxmlformats.org/officeDocument/2006/relationships/oleObject" Target="embeddings/oleObject90.bin"/><Relationship Id="rId378" Type="http://schemas.openxmlformats.org/officeDocument/2006/relationships/image" Target="media/image187.wmf"/><Relationship Id="rId403" Type="http://schemas.openxmlformats.org/officeDocument/2006/relationships/oleObject" Target="embeddings/oleObject204.bin"/><Relationship Id="rId585" Type="http://schemas.openxmlformats.org/officeDocument/2006/relationships/oleObject" Target="embeddings/oleObject297.bin"/><Relationship Id="rId750" Type="http://schemas.openxmlformats.org/officeDocument/2006/relationships/oleObject" Target="embeddings/oleObject380.bin"/><Relationship Id="rId6" Type="http://schemas.openxmlformats.org/officeDocument/2006/relationships/oleObject" Target="embeddings/oleObject1.bin"/><Relationship Id="rId238" Type="http://schemas.openxmlformats.org/officeDocument/2006/relationships/image" Target="media/image117.wmf"/><Relationship Id="rId445" Type="http://schemas.openxmlformats.org/officeDocument/2006/relationships/image" Target="media/image216.wmf"/><Relationship Id="rId487" Type="http://schemas.openxmlformats.org/officeDocument/2006/relationships/image" Target="media/image237.wmf"/><Relationship Id="rId610" Type="http://schemas.openxmlformats.org/officeDocument/2006/relationships/image" Target="media/image297.wmf"/><Relationship Id="rId652" Type="http://schemas.openxmlformats.org/officeDocument/2006/relationships/image" Target="media/image318.wmf"/><Relationship Id="rId694" Type="http://schemas.openxmlformats.org/officeDocument/2006/relationships/oleObject" Target="embeddings/oleObject352.bin"/><Relationship Id="rId708" Type="http://schemas.openxmlformats.org/officeDocument/2006/relationships/oleObject" Target="embeddings/oleObject359.bin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47" Type="http://schemas.openxmlformats.org/officeDocument/2006/relationships/oleObject" Target="embeddings/oleObject172.bin"/><Relationship Id="rId512" Type="http://schemas.openxmlformats.org/officeDocument/2006/relationships/oleObject" Target="embeddings/oleObject259.bin"/><Relationship Id="rId44" Type="http://schemas.openxmlformats.org/officeDocument/2006/relationships/image" Target="media/image20.wmf"/><Relationship Id="rId86" Type="http://schemas.openxmlformats.org/officeDocument/2006/relationships/image" Target="media/image41.wmf"/><Relationship Id="rId151" Type="http://schemas.openxmlformats.org/officeDocument/2006/relationships/image" Target="media/image73.wmf"/><Relationship Id="rId389" Type="http://schemas.openxmlformats.org/officeDocument/2006/relationships/oleObject" Target="embeddings/oleObject193.bin"/><Relationship Id="rId554" Type="http://schemas.openxmlformats.org/officeDocument/2006/relationships/image" Target="media/image270.wmf"/><Relationship Id="rId596" Type="http://schemas.openxmlformats.org/officeDocument/2006/relationships/image" Target="media/image290.wmf"/><Relationship Id="rId761" Type="http://schemas.openxmlformats.org/officeDocument/2006/relationships/image" Target="media/image372.wmf"/><Relationship Id="rId193" Type="http://schemas.openxmlformats.org/officeDocument/2006/relationships/image" Target="media/image94.wmf"/><Relationship Id="rId207" Type="http://schemas.openxmlformats.org/officeDocument/2006/relationships/oleObject" Target="embeddings/oleObject102.bin"/><Relationship Id="rId249" Type="http://schemas.openxmlformats.org/officeDocument/2006/relationships/oleObject" Target="embeddings/oleObject123.bin"/><Relationship Id="rId414" Type="http://schemas.openxmlformats.org/officeDocument/2006/relationships/image" Target="media/image201.wmf"/><Relationship Id="rId456" Type="http://schemas.openxmlformats.org/officeDocument/2006/relationships/oleObject" Target="embeddings/oleObject231.bin"/><Relationship Id="rId498" Type="http://schemas.openxmlformats.org/officeDocument/2006/relationships/oleObject" Target="embeddings/oleObject252.bin"/><Relationship Id="rId621" Type="http://schemas.openxmlformats.org/officeDocument/2006/relationships/oleObject" Target="embeddings/oleObject315.bin"/><Relationship Id="rId663" Type="http://schemas.openxmlformats.org/officeDocument/2006/relationships/oleObject" Target="embeddings/oleObject336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3.bin"/><Relationship Id="rId260" Type="http://schemas.openxmlformats.org/officeDocument/2006/relationships/image" Target="media/image128.wmf"/><Relationship Id="rId316" Type="http://schemas.openxmlformats.org/officeDocument/2006/relationships/image" Target="media/image156.wmf"/><Relationship Id="rId523" Type="http://schemas.openxmlformats.org/officeDocument/2006/relationships/image" Target="media/image255.wmf"/><Relationship Id="rId719" Type="http://schemas.openxmlformats.org/officeDocument/2006/relationships/image" Target="media/image351.wmf"/><Relationship Id="rId55" Type="http://schemas.openxmlformats.org/officeDocument/2006/relationships/oleObject" Target="embeddings/oleObject26.bin"/><Relationship Id="rId97" Type="http://schemas.openxmlformats.org/officeDocument/2006/relationships/oleObject" Target="embeddings/oleObject47.bin"/><Relationship Id="rId120" Type="http://schemas.openxmlformats.org/officeDocument/2006/relationships/oleObject" Target="embeddings/oleObject59.bin"/><Relationship Id="rId358" Type="http://schemas.openxmlformats.org/officeDocument/2006/relationships/image" Target="media/image177.wmf"/><Relationship Id="rId565" Type="http://schemas.openxmlformats.org/officeDocument/2006/relationships/image" Target="media/image275.wmf"/><Relationship Id="rId730" Type="http://schemas.openxmlformats.org/officeDocument/2006/relationships/oleObject" Target="embeddings/oleObject370.bin"/><Relationship Id="rId772" Type="http://schemas.openxmlformats.org/officeDocument/2006/relationships/oleObject" Target="embeddings/oleObject391.bin"/><Relationship Id="rId162" Type="http://schemas.openxmlformats.org/officeDocument/2006/relationships/oleObject" Target="embeddings/oleObject80.bin"/><Relationship Id="rId218" Type="http://schemas.openxmlformats.org/officeDocument/2006/relationships/image" Target="media/image107.wmf"/><Relationship Id="rId425" Type="http://schemas.openxmlformats.org/officeDocument/2006/relationships/oleObject" Target="embeddings/oleObject215.bin"/><Relationship Id="rId467" Type="http://schemas.openxmlformats.org/officeDocument/2006/relationships/image" Target="media/image227.wmf"/><Relationship Id="rId632" Type="http://schemas.openxmlformats.org/officeDocument/2006/relationships/image" Target="media/image308.wmf"/><Relationship Id="rId271" Type="http://schemas.openxmlformats.org/officeDocument/2006/relationships/oleObject" Target="embeddings/oleObject134.bin"/><Relationship Id="rId674" Type="http://schemas.openxmlformats.org/officeDocument/2006/relationships/image" Target="media/image329.wmf"/><Relationship Id="rId24" Type="http://schemas.openxmlformats.org/officeDocument/2006/relationships/oleObject" Target="embeddings/oleObject10.bin"/><Relationship Id="rId66" Type="http://schemas.openxmlformats.org/officeDocument/2006/relationships/image" Target="media/image31.wmf"/><Relationship Id="rId131" Type="http://schemas.openxmlformats.org/officeDocument/2006/relationships/image" Target="media/image63.wmf"/><Relationship Id="rId327" Type="http://schemas.openxmlformats.org/officeDocument/2006/relationships/oleObject" Target="embeddings/oleObject162.bin"/><Relationship Id="rId369" Type="http://schemas.openxmlformats.org/officeDocument/2006/relationships/oleObject" Target="embeddings/oleObject183.bin"/><Relationship Id="rId534" Type="http://schemas.openxmlformats.org/officeDocument/2006/relationships/oleObject" Target="embeddings/oleObject270.bin"/><Relationship Id="rId576" Type="http://schemas.openxmlformats.org/officeDocument/2006/relationships/oleObject" Target="embeddings/oleObject292.bin"/><Relationship Id="rId741" Type="http://schemas.openxmlformats.org/officeDocument/2006/relationships/image" Target="media/image362.wmf"/><Relationship Id="rId783" Type="http://schemas.openxmlformats.org/officeDocument/2006/relationships/image" Target="media/image383.wmf"/><Relationship Id="rId173" Type="http://schemas.openxmlformats.org/officeDocument/2006/relationships/image" Target="media/image84.wmf"/><Relationship Id="rId229" Type="http://schemas.openxmlformats.org/officeDocument/2006/relationships/oleObject" Target="embeddings/oleObject113.bin"/><Relationship Id="rId380" Type="http://schemas.openxmlformats.org/officeDocument/2006/relationships/image" Target="media/image188.wmf"/><Relationship Id="rId436" Type="http://schemas.openxmlformats.org/officeDocument/2006/relationships/oleObject" Target="embeddings/oleObject221.bin"/><Relationship Id="rId601" Type="http://schemas.openxmlformats.org/officeDocument/2006/relationships/oleObject" Target="embeddings/oleObject305.bin"/><Relationship Id="rId643" Type="http://schemas.openxmlformats.org/officeDocument/2006/relationships/oleObject" Target="embeddings/oleObject326.bin"/><Relationship Id="rId240" Type="http://schemas.openxmlformats.org/officeDocument/2006/relationships/image" Target="media/image118.wmf"/><Relationship Id="rId478" Type="http://schemas.openxmlformats.org/officeDocument/2006/relationships/oleObject" Target="embeddings/oleObject242.bin"/><Relationship Id="rId685" Type="http://schemas.openxmlformats.org/officeDocument/2006/relationships/oleObject" Target="embeddings/oleObject347.bin"/><Relationship Id="rId35" Type="http://schemas.openxmlformats.org/officeDocument/2006/relationships/oleObject" Target="embeddings/oleObject1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282" Type="http://schemas.openxmlformats.org/officeDocument/2006/relationships/image" Target="media/image139.wmf"/><Relationship Id="rId338" Type="http://schemas.openxmlformats.org/officeDocument/2006/relationships/image" Target="media/image167.wmf"/><Relationship Id="rId503" Type="http://schemas.openxmlformats.org/officeDocument/2006/relationships/image" Target="media/image245.wmf"/><Relationship Id="rId545" Type="http://schemas.openxmlformats.org/officeDocument/2006/relationships/oleObject" Target="embeddings/oleObject276.bin"/><Relationship Id="rId587" Type="http://schemas.openxmlformats.org/officeDocument/2006/relationships/oleObject" Target="embeddings/oleObject298.bin"/><Relationship Id="rId710" Type="http://schemas.openxmlformats.org/officeDocument/2006/relationships/oleObject" Target="embeddings/oleObject360.bin"/><Relationship Id="rId752" Type="http://schemas.openxmlformats.org/officeDocument/2006/relationships/oleObject" Target="embeddings/oleObject381.bin"/><Relationship Id="rId8" Type="http://schemas.openxmlformats.org/officeDocument/2006/relationships/oleObject" Target="embeddings/oleObject2.bin"/><Relationship Id="rId142" Type="http://schemas.openxmlformats.org/officeDocument/2006/relationships/oleObject" Target="embeddings/oleObject70.bin"/><Relationship Id="rId184" Type="http://schemas.openxmlformats.org/officeDocument/2006/relationships/oleObject" Target="embeddings/oleObject91.bin"/><Relationship Id="rId391" Type="http://schemas.openxmlformats.org/officeDocument/2006/relationships/oleObject" Target="embeddings/oleObject194.bin"/><Relationship Id="rId405" Type="http://schemas.openxmlformats.org/officeDocument/2006/relationships/oleObject" Target="embeddings/oleObject205.bin"/><Relationship Id="rId447" Type="http://schemas.openxmlformats.org/officeDocument/2006/relationships/image" Target="media/image217.wmf"/><Relationship Id="rId612" Type="http://schemas.openxmlformats.org/officeDocument/2006/relationships/image" Target="media/image298.wmf"/><Relationship Id="rId251" Type="http://schemas.openxmlformats.org/officeDocument/2006/relationships/oleObject" Target="embeddings/oleObject124.bin"/><Relationship Id="rId489" Type="http://schemas.openxmlformats.org/officeDocument/2006/relationships/image" Target="media/image238.wmf"/><Relationship Id="rId654" Type="http://schemas.openxmlformats.org/officeDocument/2006/relationships/image" Target="media/image319.wmf"/><Relationship Id="rId696" Type="http://schemas.openxmlformats.org/officeDocument/2006/relationships/oleObject" Target="embeddings/oleObject353.bin"/><Relationship Id="rId46" Type="http://schemas.openxmlformats.org/officeDocument/2006/relationships/image" Target="media/image21.wmf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2.bin"/><Relationship Id="rId349" Type="http://schemas.openxmlformats.org/officeDocument/2006/relationships/oleObject" Target="embeddings/oleObject173.bin"/><Relationship Id="rId514" Type="http://schemas.openxmlformats.org/officeDocument/2006/relationships/oleObject" Target="embeddings/oleObject260.bin"/><Relationship Id="rId556" Type="http://schemas.openxmlformats.org/officeDocument/2006/relationships/image" Target="media/image271.wmf"/><Relationship Id="rId721" Type="http://schemas.openxmlformats.org/officeDocument/2006/relationships/image" Target="media/image352.wmf"/><Relationship Id="rId763" Type="http://schemas.openxmlformats.org/officeDocument/2006/relationships/image" Target="media/image373.wmf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oleObject" Target="embeddings/oleObject103.bin"/><Relationship Id="rId360" Type="http://schemas.openxmlformats.org/officeDocument/2006/relationships/image" Target="media/image178.wmf"/><Relationship Id="rId416" Type="http://schemas.openxmlformats.org/officeDocument/2006/relationships/image" Target="media/image202.wmf"/><Relationship Id="rId598" Type="http://schemas.openxmlformats.org/officeDocument/2006/relationships/image" Target="media/image291.wmf"/><Relationship Id="rId220" Type="http://schemas.openxmlformats.org/officeDocument/2006/relationships/image" Target="media/image108.wmf"/><Relationship Id="rId458" Type="http://schemas.openxmlformats.org/officeDocument/2006/relationships/oleObject" Target="embeddings/oleObject232.bin"/><Relationship Id="rId623" Type="http://schemas.openxmlformats.org/officeDocument/2006/relationships/oleObject" Target="embeddings/oleObject316.bin"/><Relationship Id="rId665" Type="http://schemas.openxmlformats.org/officeDocument/2006/relationships/oleObject" Target="embeddings/oleObject337.bin"/><Relationship Id="rId15" Type="http://schemas.openxmlformats.org/officeDocument/2006/relationships/image" Target="media/image6.wmf"/><Relationship Id="rId57" Type="http://schemas.openxmlformats.org/officeDocument/2006/relationships/oleObject" Target="embeddings/oleObject27.bin"/><Relationship Id="rId262" Type="http://schemas.openxmlformats.org/officeDocument/2006/relationships/image" Target="media/image129.wmf"/><Relationship Id="rId318" Type="http://schemas.openxmlformats.org/officeDocument/2006/relationships/image" Target="media/image157.wmf"/><Relationship Id="rId525" Type="http://schemas.openxmlformats.org/officeDocument/2006/relationships/image" Target="media/image256.wmf"/><Relationship Id="rId567" Type="http://schemas.openxmlformats.org/officeDocument/2006/relationships/image" Target="media/image276.wmf"/><Relationship Id="rId732" Type="http://schemas.openxmlformats.org/officeDocument/2006/relationships/oleObject" Target="embeddings/oleObject371.bin"/><Relationship Id="rId99" Type="http://schemas.openxmlformats.org/officeDocument/2006/relationships/oleObject" Target="embeddings/oleObject48.bin"/><Relationship Id="rId122" Type="http://schemas.openxmlformats.org/officeDocument/2006/relationships/oleObject" Target="embeddings/oleObject60.bin"/><Relationship Id="rId164" Type="http://schemas.openxmlformats.org/officeDocument/2006/relationships/oleObject" Target="embeddings/oleObject81.bin"/><Relationship Id="rId371" Type="http://schemas.openxmlformats.org/officeDocument/2006/relationships/oleObject" Target="embeddings/oleObject184.bin"/><Relationship Id="rId774" Type="http://schemas.openxmlformats.org/officeDocument/2006/relationships/oleObject" Target="embeddings/oleObject392.bin"/><Relationship Id="rId427" Type="http://schemas.openxmlformats.org/officeDocument/2006/relationships/oleObject" Target="embeddings/oleObject216.bin"/><Relationship Id="rId469" Type="http://schemas.openxmlformats.org/officeDocument/2006/relationships/image" Target="media/image228.wmf"/><Relationship Id="rId634" Type="http://schemas.openxmlformats.org/officeDocument/2006/relationships/image" Target="media/image309.wmf"/><Relationship Id="rId676" Type="http://schemas.openxmlformats.org/officeDocument/2006/relationships/image" Target="media/image330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4.bin"/><Relationship Id="rId273" Type="http://schemas.openxmlformats.org/officeDocument/2006/relationships/oleObject" Target="embeddings/oleObject135.bin"/><Relationship Id="rId329" Type="http://schemas.openxmlformats.org/officeDocument/2006/relationships/oleObject" Target="embeddings/oleObject163.bin"/><Relationship Id="rId480" Type="http://schemas.openxmlformats.org/officeDocument/2006/relationships/oleObject" Target="embeddings/oleObject243.bin"/><Relationship Id="rId536" Type="http://schemas.openxmlformats.org/officeDocument/2006/relationships/oleObject" Target="embeddings/oleObject271.bin"/><Relationship Id="rId701" Type="http://schemas.openxmlformats.org/officeDocument/2006/relationships/image" Target="media/image342.wmf"/><Relationship Id="rId68" Type="http://schemas.openxmlformats.org/officeDocument/2006/relationships/image" Target="media/image32.wmf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image" Target="media/image168.wmf"/><Relationship Id="rId578" Type="http://schemas.openxmlformats.org/officeDocument/2006/relationships/oleObject" Target="embeddings/oleObject293.bin"/><Relationship Id="rId743" Type="http://schemas.openxmlformats.org/officeDocument/2006/relationships/image" Target="media/image363.wmf"/><Relationship Id="rId785" Type="http://schemas.openxmlformats.org/officeDocument/2006/relationships/fontTable" Target="fontTable.xml"/><Relationship Id="rId200" Type="http://schemas.openxmlformats.org/officeDocument/2006/relationships/image" Target="media/image98.wmf"/><Relationship Id="rId382" Type="http://schemas.openxmlformats.org/officeDocument/2006/relationships/image" Target="media/image189.wmf"/><Relationship Id="rId438" Type="http://schemas.openxmlformats.org/officeDocument/2006/relationships/oleObject" Target="embeddings/oleObject222.bin"/><Relationship Id="rId603" Type="http://schemas.openxmlformats.org/officeDocument/2006/relationships/oleObject" Target="embeddings/oleObject306.bin"/><Relationship Id="rId645" Type="http://schemas.openxmlformats.org/officeDocument/2006/relationships/image" Target="media/image315.wmf"/><Relationship Id="rId687" Type="http://schemas.openxmlformats.org/officeDocument/2006/relationships/oleObject" Target="embeddings/oleObject348.bin"/><Relationship Id="rId242" Type="http://schemas.openxmlformats.org/officeDocument/2006/relationships/image" Target="media/image119.wmf"/><Relationship Id="rId284" Type="http://schemas.openxmlformats.org/officeDocument/2006/relationships/image" Target="media/image140.wmf"/><Relationship Id="rId491" Type="http://schemas.openxmlformats.org/officeDocument/2006/relationships/image" Target="media/image239.wmf"/><Relationship Id="rId505" Type="http://schemas.openxmlformats.org/officeDocument/2006/relationships/image" Target="media/image246.wmf"/><Relationship Id="rId712" Type="http://schemas.openxmlformats.org/officeDocument/2006/relationships/oleObject" Target="embeddings/oleObject361.bin"/><Relationship Id="rId37" Type="http://schemas.openxmlformats.org/officeDocument/2006/relationships/oleObject" Target="embeddings/oleObject17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44" Type="http://schemas.openxmlformats.org/officeDocument/2006/relationships/oleObject" Target="embeddings/oleObject71.bin"/><Relationship Id="rId547" Type="http://schemas.openxmlformats.org/officeDocument/2006/relationships/oleObject" Target="embeddings/oleObject277.bin"/><Relationship Id="rId589" Type="http://schemas.openxmlformats.org/officeDocument/2006/relationships/oleObject" Target="embeddings/oleObject299.bin"/><Relationship Id="rId754" Type="http://schemas.openxmlformats.org/officeDocument/2006/relationships/oleObject" Target="embeddings/oleObject382.bin"/><Relationship Id="rId90" Type="http://schemas.openxmlformats.org/officeDocument/2006/relationships/image" Target="media/image43.wmf"/><Relationship Id="rId186" Type="http://schemas.openxmlformats.org/officeDocument/2006/relationships/oleObject" Target="embeddings/oleObject92.bin"/><Relationship Id="rId351" Type="http://schemas.openxmlformats.org/officeDocument/2006/relationships/oleObject" Target="embeddings/oleObject174.bin"/><Relationship Id="rId393" Type="http://schemas.openxmlformats.org/officeDocument/2006/relationships/oleObject" Target="embeddings/oleObject195.bin"/><Relationship Id="rId407" Type="http://schemas.openxmlformats.org/officeDocument/2006/relationships/oleObject" Target="embeddings/oleObject206.bin"/><Relationship Id="rId449" Type="http://schemas.openxmlformats.org/officeDocument/2006/relationships/image" Target="media/image218.wmf"/><Relationship Id="rId614" Type="http://schemas.openxmlformats.org/officeDocument/2006/relationships/image" Target="media/image299.wmf"/><Relationship Id="rId656" Type="http://schemas.openxmlformats.org/officeDocument/2006/relationships/image" Target="media/image320.wmf"/><Relationship Id="rId211" Type="http://schemas.openxmlformats.org/officeDocument/2006/relationships/oleObject" Target="embeddings/oleObject104.bin"/><Relationship Id="rId253" Type="http://schemas.openxmlformats.org/officeDocument/2006/relationships/oleObject" Target="embeddings/oleObject125.bin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460" Type="http://schemas.openxmlformats.org/officeDocument/2006/relationships/oleObject" Target="embeddings/oleObject233.bin"/><Relationship Id="rId516" Type="http://schemas.openxmlformats.org/officeDocument/2006/relationships/oleObject" Target="embeddings/oleObject261.bin"/><Relationship Id="rId698" Type="http://schemas.openxmlformats.org/officeDocument/2006/relationships/oleObject" Target="embeddings/oleObject354.bin"/><Relationship Id="rId48" Type="http://schemas.openxmlformats.org/officeDocument/2006/relationships/image" Target="media/image22.wmf"/><Relationship Id="rId113" Type="http://schemas.openxmlformats.org/officeDocument/2006/relationships/oleObject" Target="embeddings/oleObject55.bin"/><Relationship Id="rId320" Type="http://schemas.openxmlformats.org/officeDocument/2006/relationships/image" Target="media/image158.wmf"/><Relationship Id="rId558" Type="http://schemas.openxmlformats.org/officeDocument/2006/relationships/oleObject" Target="embeddings/oleObject283.bin"/><Relationship Id="rId723" Type="http://schemas.openxmlformats.org/officeDocument/2006/relationships/image" Target="media/image353.wmf"/><Relationship Id="rId765" Type="http://schemas.openxmlformats.org/officeDocument/2006/relationships/image" Target="media/image374.wmf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image" Target="media/image179.wmf"/><Relationship Id="rId418" Type="http://schemas.openxmlformats.org/officeDocument/2006/relationships/image" Target="media/image203.wmf"/><Relationship Id="rId625" Type="http://schemas.openxmlformats.org/officeDocument/2006/relationships/oleObject" Target="embeddings/oleObject317.bin"/><Relationship Id="rId222" Type="http://schemas.openxmlformats.org/officeDocument/2006/relationships/image" Target="media/image109.wmf"/><Relationship Id="rId264" Type="http://schemas.openxmlformats.org/officeDocument/2006/relationships/image" Target="media/image130.wmf"/><Relationship Id="rId471" Type="http://schemas.openxmlformats.org/officeDocument/2006/relationships/image" Target="media/image229.wmf"/><Relationship Id="rId667" Type="http://schemas.openxmlformats.org/officeDocument/2006/relationships/oleObject" Target="embeddings/oleObject338.bin"/><Relationship Id="rId17" Type="http://schemas.openxmlformats.org/officeDocument/2006/relationships/image" Target="media/image7.wmf"/><Relationship Id="rId59" Type="http://schemas.openxmlformats.org/officeDocument/2006/relationships/oleObject" Target="embeddings/oleObject28.bin"/><Relationship Id="rId124" Type="http://schemas.openxmlformats.org/officeDocument/2006/relationships/oleObject" Target="embeddings/oleObject61.bin"/><Relationship Id="rId527" Type="http://schemas.openxmlformats.org/officeDocument/2006/relationships/image" Target="media/image257.wmf"/><Relationship Id="rId569" Type="http://schemas.openxmlformats.org/officeDocument/2006/relationships/image" Target="media/image277.wmf"/><Relationship Id="rId734" Type="http://schemas.openxmlformats.org/officeDocument/2006/relationships/oleObject" Target="embeddings/oleObject372.bin"/><Relationship Id="rId776" Type="http://schemas.openxmlformats.org/officeDocument/2006/relationships/oleObject" Target="embeddings/oleObject393.bin"/><Relationship Id="rId70" Type="http://schemas.openxmlformats.org/officeDocument/2006/relationships/image" Target="media/image33.wmf"/><Relationship Id="rId166" Type="http://schemas.openxmlformats.org/officeDocument/2006/relationships/oleObject" Target="embeddings/oleObject82.bin"/><Relationship Id="rId331" Type="http://schemas.openxmlformats.org/officeDocument/2006/relationships/oleObject" Target="embeddings/oleObject164.bin"/><Relationship Id="rId373" Type="http://schemas.openxmlformats.org/officeDocument/2006/relationships/oleObject" Target="embeddings/oleObject185.bin"/><Relationship Id="rId429" Type="http://schemas.openxmlformats.org/officeDocument/2006/relationships/oleObject" Target="embeddings/oleObject217.bin"/><Relationship Id="rId580" Type="http://schemas.openxmlformats.org/officeDocument/2006/relationships/image" Target="media/image282.wmf"/><Relationship Id="rId636" Type="http://schemas.openxmlformats.org/officeDocument/2006/relationships/image" Target="media/image310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5.bin"/><Relationship Id="rId440" Type="http://schemas.openxmlformats.org/officeDocument/2006/relationships/oleObject" Target="embeddings/oleObject223.bin"/><Relationship Id="rId678" Type="http://schemas.openxmlformats.org/officeDocument/2006/relationships/image" Target="media/image331.wmf"/><Relationship Id="rId28" Type="http://schemas.openxmlformats.org/officeDocument/2006/relationships/image" Target="media/image12.wmf"/><Relationship Id="rId275" Type="http://schemas.openxmlformats.org/officeDocument/2006/relationships/oleObject" Target="embeddings/oleObject136.bin"/><Relationship Id="rId300" Type="http://schemas.openxmlformats.org/officeDocument/2006/relationships/image" Target="media/image148.wmf"/><Relationship Id="rId482" Type="http://schemas.openxmlformats.org/officeDocument/2006/relationships/oleObject" Target="embeddings/oleObject244.bin"/><Relationship Id="rId538" Type="http://schemas.openxmlformats.org/officeDocument/2006/relationships/oleObject" Target="embeddings/oleObject272.bin"/><Relationship Id="rId703" Type="http://schemas.openxmlformats.org/officeDocument/2006/relationships/image" Target="media/image343.wmf"/><Relationship Id="rId745" Type="http://schemas.openxmlformats.org/officeDocument/2006/relationships/image" Target="media/image364.wmf"/><Relationship Id="rId81" Type="http://schemas.openxmlformats.org/officeDocument/2006/relationships/oleObject" Target="embeddings/oleObject39.bin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image" Target="media/image169.wmf"/><Relationship Id="rId384" Type="http://schemas.openxmlformats.org/officeDocument/2006/relationships/image" Target="media/image190.wmf"/><Relationship Id="rId591" Type="http://schemas.openxmlformats.org/officeDocument/2006/relationships/oleObject" Target="embeddings/oleObject300.bin"/><Relationship Id="rId605" Type="http://schemas.openxmlformats.org/officeDocument/2006/relationships/oleObject" Target="embeddings/oleObject307.bin"/><Relationship Id="rId202" Type="http://schemas.openxmlformats.org/officeDocument/2006/relationships/image" Target="media/image99.wmf"/><Relationship Id="rId244" Type="http://schemas.openxmlformats.org/officeDocument/2006/relationships/image" Target="media/image120.wmf"/><Relationship Id="rId647" Type="http://schemas.openxmlformats.org/officeDocument/2006/relationships/oleObject" Target="embeddings/oleObject328.bin"/><Relationship Id="rId689" Type="http://schemas.openxmlformats.org/officeDocument/2006/relationships/oleObject" Target="embeddings/oleObject349.bin"/><Relationship Id="rId39" Type="http://schemas.openxmlformats.org/officeDocument/2006/relationships/oleObject" Target="embeddings/oleObject18.bin"/><Relationship Id="rId286" Type="http://schemas.openxmlformats.org/officeDocument/2006/relationships/image" Target="media/image141.wmf"/><Relationship Id="rId451" Type="http://schemas.openxmlformats.org/officeDocument/2006/relationships/image" Target="media/image219.wmf"/><Relationship Id="rId493" Type="http://schemas.openxmlformats.org/officeDocument/2006/relationships/image" Target="media/image240.wmf"/><Relationship Id="rId507" Type="http://schemas.openxmlformats.org/officeDocument/2006/relationships/image" Target="media/image247.wmf"/><Relationship Id="rId549" Type="http://schemas.openxmlformats.org/officeDocument/2006/relationships/oleObject" Target="embeddings/oleObject278.bin"/><Relationship Id="rId714" Type="http://schemas.openxmlformats.org/officeDocument/2006/relationships/oleObject" Target="embeddings/oleObject362.bin"/><Relationship Id="rId756" Type="http://schemas.openxmlformats.org/officeDocument/2006/relationships/oleObject" Target="embeddings/oleObject383.bin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46" Type="http://schemas.openxmlformats.org/officeDocument/2006/relationships/oleObject" Target="embeddings/oleObject72.bin"/><Relationship Id="rId188" Type="http://schemas.openxmlformats.org/officeDocument/2006/relationships/oleObject" Target="embeddings/oleObject93.bin"/><Relationship Id="rId311" Type="http://schemas.openxmlformats.org/officeDocument/2006/relationships/oleObject" Target="embeddings/oleObject154.bin"/><Relationship Id="rId353" Type="http://schemas.openxmlformats.org/officeDocument/2006/relationships/oleObject" Target="embeddings/oleObject175.bin"/><Relationship Id="rId395" Type="http://schemas.openxmlformats.org/officeDocument/2006/relationships/oleObject" Target="embeddings/oleObject197.bin"/><Relationship Id="rId409" Type="http://schemas.openxmlformats.org/officeDocument/2006/relationships/oleObject" Target="embeddings/oleObject207.bin"/><Relationship Id="rId560" Type="http://schemas.openxmlformats.org/officeDocument/2006/relationships/oleObject" Target="embeddings/oleObject284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5.bin"/><Relationship Id="rId420" Type="http://schemas.openxmlformats.org/officeDocument/2006/relationships/image" Target="media/image204.wmf"/><Relationship Id="rId616" Type="http://schemas.openxmlformats.org/officeDocument/2006/relationships/image" Target="media/image300.wmf"/><Relationship Id="rId658" Type="http://schemas.openxmlformats.org/officeDocument/2006/relationships/image" Target="media/image321.wmf"/><Relationship Id="rId255" Type="http://schemas.openxmlformats.org/officeDocument/2006/relationships/oleObject" Target="embeddings/oleObject126.bin"/><Relationship Id="rId297" Type="http://schemas.openxmlformats.org/officeDocument/2006/relationships/oleObject" Target="embeddings/oleObject147.bin"/><Relationship Id="rId462" Type="http://schemas.openxmlformats.org/officeDocument/2006/relationships/oleObject" Target="embeddings/oleObject234.bin"/><Relationship Id="rId518" Type="http://schemas.openxmlformats.org/officeDocument/2006/relationships/oleObject" Target="embeddings/oleObject262.bin"/><Relationship Id="rId725" Type="http://schemas.openxmlformats.org/officeDocument/2006/relationships/image" Target="media/image354.wmf"/><Relationship Id="rId115" Type="http://schemas.openxmlformats.org/officeDocument/2006/relationships/oleObject" Target="embeddings/oleObject56.bin"/><Relationship Id="rId157" Type="http://schemas.openxmlformats.org/officeDocument/2006/relationships/image" Target="media/image76.wmf"/><Relationship Id="rId322" Type="http://schemas.openxmlformats.org/officeDocument/2006/relationships/image" Target="media/image159.wmf"/><Relationship Id="rId364" Type="http://schemas.openxmlformats.org/officeDocument/2006/relationships/image" Target="media/image180.wmf"/><Relationship Id="rId767" Type="http://schemas.openxmlformats.org/officeDocument/2006/relationships/image" Target="media/image375.wmf"/><Relationship Id="rId61" Type="http://schemas.openxmlformats.org/officeDocument/2006/relationships/oleObject" Target="embeddings/oleObject29.bin"/><Relationship Id="rId199" Type="http://schemas.openxmlformats.org/officeDocument/2006/relationships/image" Target="media/image97.png"/><Relationship Id="rId571" Type="http://schemas.openxmlformats.org/officeDocument/2006/relationships/image" Target="media/image278.wmf"/><Relationship Id="rId627" Type="http://schemas.openxmlformats.org/officeDocument/2006/relationships/oleObject" Target="embeddings/oleObject318.bin"/><Relationship Id="rId669" Type="http://schemas.openxmlformats.org/officeDocument/2006/relationships/oleObject" Target="embeddings/oleObject339.bin"/><Relationship Id="rId19" Type="http://schemas.openxmlformats.org/officeDocument/2006/relationships/image" Target="media/image8.wmf"/><Relationship Id="rId224" Type="http://schemas.openxmlformats.org/officeDocument/2006/relationships/image" Target="media/image110.wmf"/><Relationship Id="rId266" Type="http://schemas.openxmlformats.org/officeDocument/2006/relationships/image" Target="media/image131.wmf"/><Relationship Id="rId431" Type="http://schemas.openxmlformats.org/officeDocument/2006/relationships/oleObject" Target="embeddings/oleObject218.bin"/><Relationship Id="rId473" Type="http://schemas.openxmlformats.org/officeDocument/2006/relationships/image" Target="media/image230.wmf"/><Relationship Id="rId529" Type="http://schemas.openxmlformats.org/officeDocument/2006/relationships/image" Target="media/image258.wmf"/><Relationship Id="rId680" Type="http://schemas.openxmlformats.org/officeDocument/2006/relationships/image" Target="media/image332.wmf"/><Relationship Id="rId736" Type="http://schemas.openxmlformats.org/officeDocument/2006/relationships/oleObject" Target="embeddings/oleObject373.bin"/><Relationship Id="rId30" Type="http://schemas.openxmlformats.org/officeDocument/2006/relationships/image" Target="media/image13.wmf"/><Relationship Id="rId126" Type="http://schemas.openxmlformats.org/officeDocument/2006/relationships/oleObject" Target="embeddings/oleObject62.bin"/><Relationship Id="rId168" Type="http://schemas.openxmlformats.org/officeDocument/2006/relationships/oleObject" Target="embeddings/oleObject83.bin"/><Relationship Id="rId333" Type="http://schemas.openxmlformats.org/officeDocument/2006/relationships/oleObject" Target="embeddings/oleObject165.bin"/><Relationship Id="rId540" Type="http://schemas.openxmlformats.org/officeDocument/2006/relationships/oleObject" Target="embeddings/oleObject273.bin"/><Relationship Id="rId778" Type="http://schemas.openxmlformats.org/officeDocument/2006/relationships/oleObject" Target="embeddings/oleObject394.bin"/><Relationship Id="rId72" Type="http://schemas.openxmlformats.org/officeDocument/2006/relationships/image" Target="media/image34.wmf"/><Relationship Id="rId375" Type="http://schemas.openxmlformats.org/officeDocument/2006/relationships/oleObject" Target="embeddings/oleObject186.bin"/><Relationship Id="rId582" Type="http://schemas.openxmlformats.org/officeDocument/2006/relationships/image" Target="media/image283.wmf"/><Relationship Id="rId638" Type="http://schemas.openxmlformats.org/officeDocument/2006/relationships/image" Target="media/image311.wmf"/><Relationship Id="rId3" Type="http://schemas.openxmlformats.org/officeDocument/2006/relationships/settings" Target="settings.xml"/><Relationship Id="rId235" Type="http://schemas.openxmlformats.org/officeDocument/2006/relationships/oleObject" Target="embeddings/oleObject116.bin"/><Relationship Id="rId277" Type="http://schemas.openxmlformats.org/officeDocument/2006/relationships/oleObject" Target="embeddings/oleObject137.bin"/><Relationship Id="rId400" Type="http://schemas.openxmlformats.org/officeDocument/2006/relationships/oleObject" Target="embeddings/oleObject202.bin"/><Relationship Id="rId442" Type="http://schemas.openxmlformats.org/officeDocument/2006/relationships/oleObject" Target="embeddings/oleObject224.bin"/><Relationship Id="rId484" Type="http://schemas.openxmlformats.org/officeDocument/2006/relationships/oleObject" Target="embeddings/oleObject245.bin"/><Relationship Id="rId705" Type="http://schemas.openxmlformats.org/officeDocument/2006/relationships/image" Target="media/image344.wmf"/><Relationship Id="rId137" Type="http://schemas.openxmlformats.org/officeDocument/2006/relationships/image" Target="media/image66.wmf"/><Relationship Id="rId302" Type="http://schemas.openxmlformats.org/officeDocument/2006/relationships/image" Target="media/image149.wmf"/><Relationship Id="rId344" Type="http://schemas.openxmlformats.org/officeDocument/2006/relationships/image" Target="media/image170.wmf"/><Relationship Id="rId691" Type="http://schemas.openxmlformats.org/officeDocument/2006/relationships/image" Target="media/image337.wmf"/><Relationship Id="rId747" Type="http://schemas.openxmlformats.org/officeDocument/2006/relationships/image" Target="media/image365.wmf"/><Relationship Id="rId41" Type="http://schemas.openxmlformats.org/officeDocument/2006/relationships/oleObject" Target="embeddings/oleObject19.bin"/><Relationship Id="rId83" Type="http://schemas.openxmlformats.org/officeDocument/2006/relationships/oleObject" Target="embeddings/oleObject40.bin"/><Relationship Id="rId179" Type="http://schemas.openxmlformats.org/officeDocument/2006/relationships/image" Target="media/image87.wmf"/><Relationship Id="rId386" Type="http://schemas.openxmlformats.org/officeDocument/2006/relationships/image" Target="media/image191.wmf"/><Relationship Id="rId551" Type="http://schemas.openxmlformats.org/officeDocument/2006/relationships/oleObject" Target="embeddings/oleObject279.bin"/><Relationship Id="rId593" Type="http://schemas.openxmlformats.org/officeDocument/2006/relationships/oleObject" Target="embeddings/oleObject301.bin"/><Relationship Id="rId607" Type="http://schemas.openxmlformats.org/officeDocument/2006/relationships/oleObject" Target="embeddings/oleObject308.bin"/><Relationship Id="rId649" Type="http://schemas.openxmlformats.org/officeDocument/2006/relationships/oleObject" Target="embeddings/oleObject329.bin"/><Relationship Id="rId190" Type="http://schemas.openxmlformats.org/officeDocument/2006/relationships/oleObject" Target="embeddings/oleObject94.bin"/><Relationship Id="rId204" Type="http://schemas.openxmlformats.org/officeDocument/2006/relationships/image" Target="media/image100.wmf"/><Relationship Id="rId246" Type="http://schemas.openxmlformats.org/officeDocument/2006/relationships/image" Target="media/image121.wmf"/><Relationship Id="rId288" Type="http://schemas.openxmlformats.org/officeDocument/2006/relationships/image" Target="media/image142.wmf"/><Relationship Id="rId411" Type="http://schemas.openxmlformats.org/officeDocument/2006/relationships/oleObject" Target="embeddings/oleObject208.bin"/><Relationship Id="rId453" Type="http://schemas.openxmlformats.org/officeDocument/2006/relationships/image" Target="media/image220.wmf"/><Relationship Id="rId509" Type="http://schemas.openxmlformats.org/officeDocument/2006/relationships/image" Target="media/image248.wmf"/><Relationship Id="rId660" Type="http://schemas.openxmlformats.org/officeDocument/2006/relationships/image" Target="media/image322.wmf"/><Relationship Id="rId106" Type="http://schemas.openxmlformats.org/officeDocument/2006/relationships/image" Target="media/image51.wmf"/><Relationship Id="rId313" Type="http://schemas.openxmlformats.org/officeDocument/2006/relationships/oleObject" Target="embeddings/oleObject155.bin"/><Relationship Id="rId495" Type="http://schemas.openxmlformats.org/officeDocument/2006/relationships/image" Target="media/image241.wmf"/><Relationship Id="rId716" Type="http://schemas.openxmlformats.org/officeDocument/2006/relationships/oleObject" Target="embeddings/oleObject363.bin"/><Relationship Id="rId758" Type="http://schemas.openxmlformats.org/officeDocument/2006/relationships/oleObject" Target="embeddings/oleObject384.bin"/><Relationship Id="rId10" Type="http://schemas.openxmlformats.org/officeDocument/2006/relationships/oleObject" Target="embeddings/oleObject3.bin"/><Relationship Id="rId52" Type="http://schemas.openxmlformats.org/officeDocument/2006/relationships/image" Target="media/image24.wmf"/><Relationship Id="rId94" Type="http://schemas.openxmlformats.org/officeDocument/2006/relationships/image" Target="media/image45.wmf"/><Relationship Id="rId148" Type="http://schemas.openxmlformats.org/officeDocument/2006/relationships/oleObject" Target="embeddings/oleObject73.bin"/><Relationship Id="rId355" Type="http://schemas.openxmlformats.org/officeDocument/2006/relationships/oleObject" Target="embeddings/oleObject176.bin"/><Relationship Id="rId397" Type="http://schemas.openxmlformats.org/officeDocument/2006/relationships/oleObject" Target="embeddings/oleObject199.bin"/><Relationship Id="rId520" Type="http://schemas.openxmlformats.org/officeDocument/2006/relationships/oleObject" Target="embeddings/oleObject263.bin"/><Relationship Id="rId562" Type="http://schemas.openxmlformats.org/officeDocument/2006/relationships/oleObject" Target="embeddings/oleObject285.bin"/><Relationship Id="rId618" Type="http://schemas.openxmlformats.org/officeDocument/2006/relationships/image" Target="media/image301.wmf"/><Relationship Id="rId215" Type="http://schemas.openxmlformats.org/officeDocument/2006/relationships/oleObject" Target="embeddings/oleObject106.bin"/><Relationship Id="rId257" Type="http://schemas.openxmlformats.org/officeDocument/2006/relationships/oleObject" Target="embeddings/oleObject127.bin"/><Relationship Id="rId422" Type="http://schemas.openxmlformats.org/officeDocument/2006/relationships/image" Target="media/image205.wmf"/><Relationship Id="rId464" Type="http://schemas.openxmlformats.org/officeDocument/2006/relationships/oleObject" Target="embeddings/oleObject235.bin"/><Relationship Id="rId299" Type="http://schemas.openxmlformats.org/officeDocument/2006/relationships/oleObject" Target="embeddings/oleObject148.bin"/><Relationship Id="rId727" Type="http://schemas.openxmlformats.org/officeDocument/2006/relationships/image" Target="media/image355.wmf"/><Relationship Id="rId63" Type="http://schemas.openxmlformats.org/officeDocument/2006/relationships/oleObject" Target="embeddings/oleObject30.bin"/><Relationship Id="rId159" Type="http://schemas.openxmlformats.org/officeDocument/2006/relationships/image" Target="media/image77.wmf"/><Relationship Id="rId366" Type="http://schemas.openxmlformats.org/officeDocument/2006/relationships/image" Target="media/image181.wmf"/><Relationship Id="rId573" Type="http://schemas.openxmlformats.org/officeDocument/2006/relationships/image" Target="media/image279.wmf"/><Relationship Id="rId780" Type="http://schemas.openxmlformats.org/officeDocument/2006/relationships/oleObject" Target="embeddings/oleObject395.bin"/><Relationship Id="rId226" Type="http://schemas.openxmlformats.org/officeDocument/2006/relationships/image" Target="media/image111.wmf"/><Relationship Id="rId433" Type="http://schemas.openxmlformats.org/officeDocument/2006/relationships/image" Target="media/image210.wmf"/><Relationship Id="rId640" Type="http://schemas.openxmlformats.org/officeDocument/2006/relationships/image" Target="media/image312.wmf"/><Relationship Id="rId738" Type="http://schemas.openxmlformats.org/officeDocument/2006/relationships/oleObject" Target="embeddings/oleObject374.bin"/><Relationship Id="rId74" Type="http://schemas.openxmlformats.org/officeDocument/2006/relationships/image" Target="media/image35.wmf"/><Relationship Id="rId377" Type="http://schemas.openxmlformats.org/officeDocument/2006/relationships/oleObject" Target="embeddings/oleObject187.bin"/><Relationship Id="rId500" Type="http://schemas.openxmlformats.org/officeDocument/2006/relationships/oleObject" Target="embeddings/oleObject253.bin"/><Relationship Id="rId584" Type="http://schemas.openxmlformats.org/officeDocument/2006/relationships/image" Target="media/image284.wmf"/><Relationship Id="rId5" Type="http://schemas.openxmlformats.org/officeDocument/2006/relationships/image" Target="media/image1.wmf"/><Relationship Id="rId237" Type="http://schemas.openxmlformats.org/officeDocument/2006/relationships/oleObject" Target="embeddings/oleObject117.bin"/><Relationship Id="rId444" Type="http://schemas.openxmlformats.org/officeDocument/2006/relationships/oleObject" Target="embeddings/oleObject225.bin"/><Relationship Id="rId651" Type="http://schemas.openxmlformats.org/officeDocument/2006/relationships/oleObject" Target="embeddings/oleObject330.bin"/><Relationship Id="rId749" Type="http://schemas.openxmlformats.org/officeDocument/2006/relationships/image" Target="media/image366.wmf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88" Type="http://schemas.openxmlformats.org/officeDocument/2006/relationships/image" Target="media/image192.wmf"/><Relationship Id="rId511" Type="http://schemas.openxmlformats.org/officeDocument/2006/relationships/image" Target="media/image249.wmf"/><Relationship Id="rId609" Type="http://schemas.openxmlformats.org/officeDocument/2006/relationships/oleObject" Target="embeddings/oleObject309.bin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4.bin"/><Relationship Id="rId595" Type="http://schemas.openxmlformats.org/officeDocument/2006/relationships/oleObject" Target="embeddings/oleObject302.bin"/><Relationship Id="rId248" Type="http://schemas.openxmlformats.org/officeDocument/2006/relationships/image" Target="media/image122.wmf"/><Relationship Id="rId455" Type="http://schemas.openxmlformats.org/officeDocument/2006/relationships/image" Target="media/image221.wmf"/><Relationship Id="rId662" Type="http://schemas.openxmlformats.org/officeDocument/2006/relationships/image" Target="media/image323.wmf"/><Relationship Id="rId12" Type="http://schemas.openxmlformats.org/officeDocument/2006/relationships/oleObject" Target="embeddings/oleObject4.bin"/><Relationship Id="rId108" Type="http://schemas.openxmlformats.org/officeDocument/2006/relationships/image" Target="media/image52.wmf"/><Relationship Id="rId315" Type="http://schemas.openxmlformats.org/officeDocument/2006/relationships/oleObject" Target="embeddings/oleObject156.bin"/><Relationship Id="rId522" Type="http://schemas.openxmlformats.org/officeDocument/2006/relationships/oleObject" Target="embeddings/oleObject264.bin"/><Relationship Id="rId96" Type="http://schemas.openxmlformats.org/officeDocument/2006/relationships/image" Target="media/image46.wmf"/><Relationship Id="rId161" Type="http://schemas.openxmlformats.org/officeDocument/2006/relationships/image" Target="media/image78.wmf"/><Relationship Id="rId399" Type="http://schemas.openxmlformats.org/officeDocument/2006/relationships/oleObject" Target="embeddings/oleObject201.bin"/><Relationship Id="rId259" Type="http://schemas.openxmlformats.org/officeDocument/2006/relationships/oleObject" Target="embeddings/oleObject128.bin"/><Relationship Id="rId466" Type="http://schemas.openxmlformats.org/officeDocument/2006/relationships/oleObject" Target="embeddings/oleObject236.bin"/><Relationship Id="rId673" Type="http://schemas.openxmlformats.org/officeDocument/2006/relationships/oleObject" Target="embeddings/oleObject341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326" Type="http://schemas.openxmlformats.org/officeDocument/2006/relationships/image" Target="media/image161.wmf"/><Relationship Id="rId533" Type="http://schemas.openxmlformats.org/officeDocument/2006/relationships/image" Target="media/image260.wmf"/><Relationship Id="rId740" Type="http://schemas.openxmlformats.org/officeDocument/2006/relationships/oleObject" Target="embeddings/oleObject375.bin"/><Relationship Id="rId172" Type="http://schemas.openxmlformats.org/officeDocument/2006/relationships/oleObject" Target="embeddings/oleObject85.bin"/><Relationship Id="rId477" Type="http://schemas.openxmlformats.org/officeDocument/2006/relationships/image" Target="media/image232.wmf"/><Relationship Id="rId600" Type="http://schemas.openxmlformats.org/officeDocument/2006/relationships/image" Target="media/image292.wmf"/><Relationship Id="rId684" Type="http://schemas.openxmlformats.org/officeDocument/2006/relationships/image" Target="media/image334.wmf"/><Relationship Id="rId337" Type="http://schemas.openxmlformats.org/officeDocument/2006/relationships/oleObject" Target="embeddings/oleObject167.bin"/><Relationship Id="rId34" Type="http://schemas.openxmlformats.org/officeDocument/2006/relationships/image" Target="media/image15.wmf"/><Relationship Id="rId544" Type="http://schemas.openxmlformats.org/officeDocument/2006/relationships/image" Target="media/image265.wmf"/><Relationship Id="rId751" Type="http://schemas.openxmlformats.org/officeDocument/2006/relationships/image" Target="media/image367.wmf"/><Relationship Id="rId183" Type="http://schemas.openxmlformats.org/officeDocument/2006/relationships/image" Target="media/image89.wmf"/><Relationship Id="rId390" Type="http://schemas.openxmlformats.org/officeDocument/2006/relationships/image" Target="media/image193.wmf"/><Relationship Id="rId404" Type="http://schemas.openxmlformats.org/officeDocument/2006/relationships/image" Target="media/image196.wmf"/><Relationship Id="rId611" Type="http://schemas.openxmlformats.org/officeDocument/2006/relationships/oleObject" Target="embeddings/oleObject310.bin"/><Relationship Id="rId250" Type="http://schemas.openxmlformats.org/officeDocument/2006/relationships/image" Target="media/image123.wmf"/><Relationship Id="rId488" Type="http://schemas.openxmlformats.org/officeDocument/2006/relationships/oleObject" Target="embeddings/oleObject247.bin"/><Relationship Id="rId695" Type="http://schemas.openxmlformats.org/officeDocument/2006/relationships/image" Target="media/image339.wmf"/><Relationship Id="rId709" Type="http://schemas.openxmlformats.org/officeDocument/2006/relationships/image" Target="media/image346.wmf"/><Relationship Id="rId45" Type="http://schemas.openxmlformats.org/officeDocument/2006/relationships/oleObject" Target="embeddings/oleObject21.bin"/><Relationship Id="rId110" Type="http://schemas.openxmlformats.org/officeDocument/2006/relationships/image" Target="media/image53.wmf"/><Relationship Id="rId348" Type="http://schemas.openxmlformats.org/officeDocument/2006/relationships/image" Target="media/image172.wmf"/><Relationship Id="rId555" Type="http://schemas.openxmlformats.org/officeDocument/2006/relationships/oleObject" Target="embeddings/oleObject281.bin"/><Relationship Id="rId762" Type="http://schemas.openxmlformats.org/officeDocument/2006/relationships/oleObject" Target="embeddings/oleObject386.bin"/><Relationship Id="rId194" Type="http://schemas.openxmlformats.org/officeDocument/2006/relationships/oleObject" Target="embeddings/oleObject96.bin"/><Relationship Id="rId208" Type="http://schemas.openxmlformats.org/officeDocument/2006/relationships/image" Target="media/image102.wmf"/><Relationship Id="rId415" Type="http://schemas.openxmlformats.org/officeDocument/2006/relationships/oleObject" Target="embeddings/oleObject210.bin"/><Relationship Id="rId622" Type="http://schemas.openxmlformats.org/officeDocument/2006/relationships/image" Target="media/image303.wmf"/><Relationship Id="rId261" Type="http://schemas.openxmlformats.org/officeDocument/2006/relationships/oleObject" Target="embeddings/oleObject129.bin"/><Relationship Id="rId499" Type="http://schemas.openxmlformats.org/officeDocument/2006/relationships/image" Target="media/image243.wmf"/><Relationship Id="rId56" Type="http://schemas.openxmlformats.org/officeDocument/2006/relationships/image" Target="media/image26.wmf"/><Relationship Id="rId359" Type="http://schemas.openxmlformats.org/officeDocument/2006/relationships/oleObject" Target="embeddings/oleObject178.bin"/><Relationship Id="rId566" Type="http://schemas.openxmlformats.org/officeDocument/2006/relationships/oleObject" Target="embeddings/oleObject287.bin"/><Relationship Id="rId773" Type="http://schemas.openxmlformats.org/officeDocument/2006/relationships/image" Target="media/image378.wmf"/><Relationship Id="rId121" Type="http://schemas.openxmlformats.org/officeDocument/2006/relationships/image" Target="media/image58.wmf"/><Relationship Id="rId219" Type="http://schemas.openxmlformats.org/officeDocument/2006/relationships/oleObject" Target="embeddings/oleObject108.bin"/><Relationship Id="rId426" Type="http://schemas.openxmlformats.org/officeDocument/2006/relationships/image" Target="media/image207.wmf"/><Relationship Id="rId633" Type="http://schemas.openxmlformats.org/officeDocument/2006/relationships/oleObject" Target="embeddings/oleObject321.bin"/><Relationship Id="rId67" Type="http://schemas.openxmlformats.org/officeDocument/2006/relationships/oleObject" Target="embeddings/oleObject32.bin"/><Relationship Id="rId272" Type="http://schemas.openxmlformats.org/officeDocument/2006/relationships/image" Target="media/image134.wmf"/><Relationship Id="rId577" Type="http://schemas.openxmlformats.org/officeDocument/2006/relationships/image" Target="media/image281.wmf"/><Relationship Id="rId700" Type="http://schemas.openxmlformats.org/officeDocument/2006/relationships/oleObject" Target="embeddings/oleObject355.bin"/><Relationship Id="rId132" Type="http://schemas.openxmlformats.org/officeDocument/2006/relationships/oleObject" Target="embeddings/oleObject65.bin"/><Relationship Id="rId784" Type="http://schemas.openxmlformats.org/officeDocument/2006/relationships/oleObject" Target="embeddings/oleObject397.bin"/><Relationship Id="rId437" Type="http://schemas.openxmlformats.org/officeDocument/2006/relationships/image" Target="media/image212.wmf"/><Relationship Id="rId644" Type="http://schemas.openxmlformats.org/officeDocument/2006/relationships/image" Target="media/image314.png"/><Relationship Id="rId283" Type="http://schemas.openxmlformats.org/officeDocument/2006/relationships/oleObject" Target="embeddings/oleObject140.bin"/><Relationship Id="rId490" Type="http://schemas.openxmlformats.org/officeDocument/2006/relationships/oleObject" Target="embeddings/oleObject248.bin"/><Relationship Id="rId504" Type="http://schemas.openxmlformats.org/officeDocument/2006/relationships/oleObject" Target="embeddings/oleObject255.bin"/><Relationship Id="rId711" Type="http://schemas.openxmlformats.org/officeDocument/2006/relationships/image" Target="media/image347.wmf"/><Relationship Id="rId78" Type="http://schemas.openxmlformats.org/officeDocument/2006/relationships/image" Target="media/image37.wmf"/><Relationship Id="rId143" Type="http://schemas.openxmlformats.org/officeDocument/2006/relationships/image" Target="media/image69.wmf"/><Relationship Id="rId350" Type="http://schemas.openxmlformats.org/officeDocument/2006/relationships/image" Target="media/image173.wmf"/><Relationship Id="rId588" Type="http://schemas.openxmlformats.org/officeDocument/2006/relationships/image" Target="media/image286.wmf"/><Relationship Id="rId9" Type="http://schemas.openxmlformats.org/officeDocument/2006/relationships/image" Target="media/image3.wmf"/><Relationship Id="rId210" Type="http://schemas.openxmlformats.org/officeDocument/2006/relationships/image" Target="media/image103.wmf"/><Relationship Id="rId448" Type="http://schemas.openxmlformats.org/officeDocument/2006/relationships/oleObject" Target="embeddings/oleObject227.bin"/><Relationship Id="rId655" Type="http://schemas.openxmlformats.org/officeDocument/2006/relationships/oleObject" Target="embeddings/oleObject332.bin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515" Type="http://schemas.openxmlformats.org/officeDocument/2006/relationships/image" Target="media/image251.wmf"/><Relationship Id="rId722" Type="http://schemas.openxmlformats.org/officeDocument/2006/relationships/oleObject" Target="embeddings/oleObject366.bin"/><Relationship Id="rId89" Type="http://schemas.openxmlformats.org/officeDocument/2006/relationships/oleObject" Target="embeddings/oleObject43.bin"/><Relationship Id="rId154" Type="http://schemas.openxmlformats.org/officeDocument/2006/relationships/oleObject" Target="embeddings/oleObject76.bin"/><Relationship Id="rId361" Type="http://schemas.openxmlformats.org/officeDocument/2006/relationships/oleObject" Target="embeddings/oleObject179.bin"/><Relationship Id="rId599" Type="http://schemas.openxmlformats.org/officeDocument/2006/relationships/oleObject" Target="embeddings/oleObject304.bin"/><Relationship Id="rId459" Type="http://schemas.openxmlformats.org/officeDocument/2006/relationships/image" Target="media/image223.wmf"/><Relationship Id="rId666" Type="http://schemas.openxmlformats.org/officeDocument/2006/relationships/image" Target="media/image325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9.bin"/><Relationship Id="rId319" Type="http://schemas.openxmlformats.org/officeDocument/2006/relationships/oleObject" Target="embeddings/oleObject158.bin"/><Relationship Id="rId526" Type="http://schemas.openxmlformats.org/officeDocument/2006/relationships/oleObject" Target="embeddings/oleObject266.bin"/><Relationship Id="rId733" Type="http://schemas.openxmlformats.org/officeDocument/2006/relationships/image" Target="media/image358.wmf"/><Relationship Id="rId165" Type="http://schemas.openxmlformats.org/officeDocument/2006/relationships/image" Target="media/image80.wmf"/><Relationship Id="rId372" Type="http://schemas.openxmlformats.org/officeDocument/2006/relationships/image" Target="media/image184.wmf"/><Relationship Id="rId677" Type="http://schemas.openxmlformats.org/officeDocument/2006/relationships/oleObject" Target="embeddings/oleObject343.bin"/><Relationship Id="rId232" Type="http://schemas.openxmlformats.org/officeDocument/2006/relationships/image" Target="media/image114.wmf"/><Relationship Id="rId27" Type="http://schemas.openxmlformats.org/officeDocument/2006/relationships/oleObject" Target="embeddings/oleObject12.bin"/><Relationship Id="rId537" Type="http://schemas.openxmlformats.org/officeDocument/2006/relationships/image" Target="media/image262.wmf"/><Relationship Id="rId744" Type="http://schemas.openxmlformats.org/officeDocument/2006/relationships/oleObject" Target="embeddings/oleObject377.bin"/><Relationship Id="rId80" Type="http://schemas.openxmlformats.org/officeDocument/2006/relationships/image" Target="media/image38.wmf"/><Relationship Id="rId176" Type="http://schemas.openxmlformats.org/officeDocument/2006/relationships/oleObject" Target="embeddings/oleObject87.bin"/><Relationship Id="rId383" Type="http://schemas.openxmlformats.org/officeDocument/2006/relationships/oleObject" Target="embeddings/oleObject190.bin"/><Relationship Id="rId590" Type="http://schemas.openxmlformats.org/officeDocument/2006/relationships/image" Target="media/image287.wmf"/><Relationship Id="rId604" Type="http://schemas.openxmlformats.org/officeDocument/2006/relationships/image" Target="media/image294.wmf"/><Relationship Id="rId243" Type="http://schemas.openxmlformats.org/officeDocument/2006/relationships/oleObject" Target="embeddings/oleObject120.bin"/><Relationship Id="rId450" Type="http://schemas.openxmlformats.org/officeDocument/2006/relationships/oleObject" Target="embeddings/oleObject228.bin"/><Relationship Id="rId688" Type="http://schemas.openxmlformats.org/officeDocument/2006/relationships/image" Target="media/image336.wmf"/><Relationship Id="rId38" Type="http://schemas.openxmlformats.org/officeDocument/2006/relationships/image" Target="media/image17.wmf"/><Relationship Id="rId103" Type="http://schemas.openxmlformats.org/officeDocument/2006/relationships/oleObject" Target="embeddings/oleObject50.bin"/><Relationship Id="rId310" Type="http://schemas.openxmlformats.org/officeDocument/2006/relationships/image" Target="media/image153.wmf"/><Relationship Id="rId548" Type="http://schemas.openxmlformats.org/officeDocument/2006/relationships/image" Target="media/image267.wmf"/><Relationship Id="rId755" Type="http://schemas.openxmlformats.org/officeDocument/2006/relationships/image" Target="media/image369.wmf"/><Relationship Id="rId91" Type="http://schemas.openxmlformats.org/officeDocument/2006/relationships/oleObject" Target="embeddings/oleObject44.bin"/><Relationship Id="rId187" Type="http://schemas.openxmlformats.org/officeDocument/2006/relationships/image" Target="media/image91.wmf"/><Relationship Id="rId394" Type="http://schemas.openxmlformats.org/officeDocument/2006/relationships/oleObject" Target="embeddings/oleObject196.bin"/><Relationship Id="rId408" Type="http://schemas.openxmlformats.org/officeDocument/2006/relationships/image" Target="media/image198.wmf"/><Relationship Id="rId615" Type="http://schemas.openxmlformats.org/officeDocument/2006/relationships/oleObject" Target="embeddings/oleObject312.bin"/><Relationship Id="rId254" Type="http://schemas.openxmlformats.org/officeDocument/2006/relationships/image" Target="media/image125.wmf"/><Relationship Id="rId699" Type="http://schemas.openxmlformats.org/officeDocument/2006/relationships/image" Target="media/image341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5.wmf"/><Relationship Id="rId461" Type="http://schemas.openxmlformats.org/officeDocument/2006/relationships/image" Target="media/image224.wmf"/><Relationship Id="rId559" Type="http://schemas.openxmlformats.org/officeDocument/2006/relationships/image" Target="media/image272.wmf"/><Relationship Id="rId766" Type="http://schemas.openxmlformats.org/officeDocument/2006/relationships/oleObject" Target="embeddings/oleObject388.bin"/><Relationship Id="rId198" Type="http://schemas.openxmlformats.org/officeDocument/2006/relationships/oleObject" Target="embeddings/oleObject98.bin"/><Relationship Id="rId321" Type="http://schemas.openxmlformats.org/officeDocument/2006/relationships/oleObject" Target="embeddings/oleObject159.bin"/><Relationship Id="rId419" Type="http://schemas.openxmlformats.org/officeDocument/2006/relationships/oleObject" Target="embeddings/oleObject212.bin"/><Relationship Id="rId626" Type="http://schemas.openxmlformats.org/officeDocument/2006/relationships/image" Target="media/image305.wmf"/><Relationship Id="rId265" Type="http://schemas.openxmlformats.org/officeDocument/2006/relationships/oleObject" Target="embeddings/oleObject131.bin"/><Relationship Id="rId472" Type="http://schemas.openxmlformats.org/officeDocument/2006/relationships/oleObject" Target="embeddings/oleObject239.bin"/><Relationship Id="rId125" Type="http://schemas.openxmlformats.org/officeDocument/2006/relationships/image" Target="media/image60.wmf"/><Relationship Id="rId332" Type="http://schemas.openxmlformats.org/officeDocument/2006/relationships/image" Target="media/image164.wmf"/><Relationship Id="rId777" Type="http://schemas.openxmlformats.org/officeDocument/2006/relationships/image" Target="media/image380.wmf"/><Relationship Id="rId637" Type="http://schemas.openxmlformats.org/officeDocument/2006/relationships/oleObject" Target="embeddings/oleObject323.bin"/><Relationship Id="rId276" Type="http://schemas.openxmlformats.org/officeDocument/2006/relationships/image" Target="media/image136.wmf"/><Relationship Id="rId483" Type="http://schemas.openxmlformats.org/officeDocument/2006/relationships/image" Target="media/image235.wmf"/><Relationship Id="rId690" Type="http://schemas.openxmlformats.org/officeDocument/2006/relationships/oleObject" Target="embeddings/oleObject350.bin"/><Relationship Id="rId704" Type="http://schemas.openxmlformats.org/officeDocument/2006/relationships/oleObject" Target="embeddings/oleObject357.bin"/><Relationship Id="rId40" Type="http://schemas.openxmlformats.org/officeDocument/2006/relationships/image" Target="media/image18.wmf"/><Relationship Id="rId136" Type="http://schemas.openxmlformats.org/officeDocument/2006/relationships/oleObject" Target="embeddings/oleObject67.bin"/><Relationship Id="rId343" Type="http://schemas.openxmlformats.org/officeDocument/2006/relationships/oleObject" Target="embeddings/oleObject170.bin"/><Relationship Id="rId550" Type="http://schemas.openxmlformats.org/officeDocument/2006/relationships/image" Target="media/image268.wmf"/><Relationship Id="rId203" Type="http://schemas.openxmlformats.org/officeDocument/2006/relationships/oleObject" Target="embeddings/oleObject100.bin"/><Relationship Id="rId648" Type="http://schemas.openxmlformats.org/officeDocument/2006/relationships/image" Target="media/image316.wmf"/><Relationship Id="rId287" Type="http://schemas.openxmlformats.org/officeDocument/2006/relationships/oleObject" Target="embeddings/oleObject142.bin"/><Relationship Id="rId410" Type="http://schemas.openxmlformats.org/officeDocument/2006/relationships/image" Target="media/image199.wmf"/><Relationship Id="rId494" Type="http://schemas.openxmlformats.org/officeDocument/2006/relationships/oleObject" Target="embeddings/oleObject250.bin"/><Relationship Id="rId508" Type="http://schemas.openxmlformats.org/officeDocument/2006/relationships/oleObject" Target="embeddings/oleObject257.bin"/><Relationship Id="rId715" Type="http://schemas.openxmlformats.org/officeDocument/2006/relationships/image" Target="media/image349.wmf"/><Relationship Id="rId147" Type="http://schemas.openxmlformats.org/officeDocument/2006/relationships/image" Target="media/image71.wmf"/><Relationship Id="rId354" Type="http://schemas.openxmlformats.org/officeDocument/2006/relationships/image" Target="media/image175.wmf"/><Relationship Id="rId51" Type="http://schemas.openxmlformats.org/officeDocument/2006/relationships/oleObject" Target="embeddings/oleObject24.bin"/><Relationship Id="rId561" Type="http://schemas.openxmlformats.org/officeDocument/2006/relationships/image" Target="media/image273.wmf"/><Relationship Id="rId659" Type="http://schemas.openxmlformats.org/officeDocument/2006/relationships/oleObject" Target="embeddings/oleObject334.bin"/><Relationship Id="rId214" Type="http://schemas.openxmlformats.org/officeDocument/2006/relationships/image" Target="media/image105.wmf"/><Relationship Id="rId298" Type="http://schemas.openxmlformats.org/officeDocument/2006/relationships/image" Target="media/image147.wmf"/><Relationship Id="rId421" Type="http://schemas.openxmlformats.org/officeDocument/2006/relationships/oleObject" Target="embeddings/oleObject213.bin"/><Relationship Id="rId519" Type="http://schemas.openxmlformats.org/officeDocument/2006/relationships/image" Target="media/image253.wmf"/><Relationship Id="rId158" Type="http://schemas.openxmlformats.org/officeDocument/2006/relationships/oleObject" Target="embeddings/oleObject78.bin"/><Relationship Id="rId726" Type="http://schemas.openxmlformats.org/officeDocument/2006/relationships/oleObject" Target="embeddings/oleObject368.bin"/><Relationship Id="rId62" Type="http://schemas.openxmlformats.org/officeDocument/2006/relationships/image" Target="media/image29.wmf"/><Relationship Id="rId365" Type="http://schemas.openxmlformats.org/officeDocument/2006/relationships/oleObject" Target="embeddings/oleObject181.bin"/><Relationship Id="rId572" Type="http://schemas.openxmlformats.org/officeDocument/2006/relationships/oleObject" Target="embeddings/oleObject290.bin"/><Relationship Id="rId225" Type="http://schemas.openxmlformats.org/officeDocument/2006/relationships/oleObject" Target="embeddings/oleObject111.bin"/><Relationship Id="rId432" Type="http://schemas.openxmlformats.org/officeDocument/2006/relationships/oleObject" Target="embeddings/oleObject219.bin"/><Relationship Id="rId737" Type="http://schemas.openxmlformats.org/officeDocument/2006/relationships/image" Target="media/image360.wmf"/><Relationship Id="rId73" Type="http://schemas.openxmlformats.org/officeDocument/2006/relationships/oleObject" Target="embeddings/oleObject35.bin"/><Relationship Id="rId169" Type="http://schemas.openxmlformats.org/officeDocument/2006/relationships/image" Target="media/image82.wmf"/><Relationship Id="rId376" Type="http://schemas.openxmlformats.org/officeDocument/2006/relationships/image" Target="media/image186.wmf"/><Relationship Id="rId583" Type="http://schemas.openxmlformats.org/officeDocument/2006/relationships/oleObject" Target="embeddings/oleObject296.bin"/><Relationship Id="rId4" Type="http://schemas.openxmlformats.org/officeDocument/2006/relationships/webSettings" Target="webSettings.xml"/><Relationship Id="rId236" Type="http://schemas.openxmlformats.org/officeDocument/2006/relationships/image" Target="media/image116.wmf"/><Relationship Id="rId443" Type="http://schemas.openxmlformats.org/officeDocument/2006/relationships/image" Target="media/image215.wmf"/><Relationship Id="rId650" Type="http://schemas.openxmlformats.org/officeDocument/2006/relationships/image" Target="media/image317.wmf"/><Relationship Id="rId303" Type="http://schemas.openxmlformats.org/officeDocument/2006/relationships/oleObject" Target="embeddings/oleObject150.bin"/><Relationship Id="rId748" Type="http://schemas.openxmlformats.org/officeDocument/2006/relationships/oleObject" Target="embeddings/oleObject379.bin"/><Relationship Id="rId84" Type="http://schemas.openxmlformats.org/officeDocument/2006/relationships/image" Target="media/image40.wmf"/><Relationship Id="rId387" Type="http://schemas.openxmlformats.org/officeDocument/2006/relationships/oleObject" Target="embeddings/oleObject192.bin"/><Relationship Id="rId510" Type="http://schemas.openxmlformats.org/officeDocument/2006/relationships/oleObject" Target="embeddings/oleObject258.bin"/><Relationship Id="rId594" Type="http://schemas.openxmlformats.org/officeDocument/2006/relationships/image" Target="media/image289.wmf"/><Relationship Id="rId608" Type="http://schemas.openxmlformats.org/officeDocument/2006/relationships/image" Target="media/image296.wmf"/><Relationship Id="rId247" Type="http://schemas.openxmlformats.org/officeDocument/2006/relationships/oleObject" Target="embeddings/oleObject122.bin"/><Relationship Id="rId107" Type="http://schemas.openxmlformats.org/officeDocument/2006/relationships/oleObject" Target="embeddings/oleObject52.bin"/><Relationship Id="rId454" Type="http://schemas.openxmlformats.org/officeDocument/2006/relationships/oleObject" Target="embeddings/oleObject230.bin"/><Relationship Id="rId661" Type="http://schemas.openxmlformats.org/officeDocument/2006/relationships/oleObject" Target="embeddings/oleObject335.bin"/><Relationship Id="rId759" Type="http://schemas.openxmlformats.org/officeDocument/2006/relationships/image" Target="media/image371.wmf"/><Relationship Id="rId11" Type="http://schemas.openxmlformats.org/officeDocument/2006/relationships/image" Target="media/image4.wmf"/><Relationship Id="rId314" Type="http://schemas.openxmlformats.org/officeDocument/2006/relationships/image" Target="media/image155.wmf"/><Relationship Id="rId398" Type="http://schemas.openxmlformats.org/officeDocument/2006/relationships/oleObject" Target="embeddings/oleObject200.bin"/><Relationship Id="rId521" Type="http://schemas.openxmlformats.org/officeDocument/2006/relationships/image" Target="media/image254.wmf"/><Relationship Id="rId619" Type="http://schemas.openxmlformats.org/officeDocument/2006/relationships/oleObject" Target="embeddings/oleObject3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5907</Words>
  <Characters>33671</Characters>
  <Application>Microsoft Office Word</Application>
  <DocSecurity>0</DocSecurity>
  <Lines>280</Lines>
  <Paragraphs>78</Paragraphs>
  <ScaleCrop>false</ScaleCrop>
  <Company>артбук</Company>
  <LinksUpToDate>false</LinksUpToDate>
  <CharactersWithSpaces>39500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I</dc:title>
  <dc:subject/>
  <dc:creator>art</dc:creator>
  <cp:keywords/>
  <dc:description/>
  <cp:lastModifiedBy>Irina</cp:lastModifiedBy>
  <cp:revision>2</cp:revision>
  <cp:lastPrinted>2006-12-05T15:57:00Z</cp:lastPrinted>
  <dcterms:created xsi:type="dcterms:W3CDTF">2014-09-12T21:06:00Z</dcterms:created>
  <dcterms:modified xsi:type="dcterms:W3CDTF">2014-09-12T21:06:00Z</dcterms:modified>
</cp:coreProperties>
</file>